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10661B" w14:textId="2A3FA979" w:rsidR="00CA3CAD" w:rsidRPr="0012064E" w:rsidRDefault="0012064E">
      <w:pPr>
        <w:pStyle w:val="af2"/>
        <w:rPr>
          <w:rFonts w:ascii="Times New Roman" w:hAnsi="Times New Roman"/>
          <w:b/>
          <w:caps/>
          <w:spacing w:val="-6"/>
          <w:w w:val="180"/>
          <w:sz w:val="18"/>
          <w:szCs w:val="18"/>
          <w14:shadow w14:blurRad="50800" w14:dist="38100" w14:dir="2700000" w14:sx="100000" w14:sy="100000" w14:kx="0" w14:ky="0" w14:algn="tl">
            <w14:srgbClr w14:val="000000">
              <w14:alpha w14:val="60000"/>
            </w14:srgbClr>
          </w14:shadow>
        </w:rPr>
      </w:pPr>
      <w:r>
        <w:rPr>
          <w:noProof/>
          <w:sz w:val="52"/>
        </w:rPr>
        <mc:AlternateContent>
          <mc:Choice Requires="wps">
            <w:drawing>
              <wp:anchor distT="0" distB="0" distL="114300" distR="114300" simplePos="0" relativeHeight="251652608" behindDoc="0" locked="0" layoutInCell="1" allowOverlap="1" wp14:anchorId="4B98A1ED" wp14:editId="67554C90">
                <wp:simplePos x="0" y="0"/>
                <wp:positionH relativeFrom="column">
                  <wp:posOffset>125095</wp:posOffset>
                </wp:positionH>
                <wp:positionV relativeFrom="paragraph">
                  <wp:posOffset>120015</wp:posOffset>
                </wp:positionV>
                <wp:extent cx="5718810" cy="685800"/>
                <wp:effectExtent l="0" t="3810" r="0" b="0"/>
                <wp:wrapNone/>
                <wp:docPr id="215"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8810" cy="6858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1C7BCE1" w14:textId="4154E862" w:rsidR="008B23BB" w:rsidRPr="004D3B0B" w:rsidRDefault="00656B6C" w:rsidP="0062116C">
                            <w:pPr>
                              <w:tabs>
                                <w:tab w:val="left" w:pos="7797"/>
                              </w:tabs>
                              <w:jc w:val="center"/>
                              <w:rPr>
                                <w:rFonts w:ascii="方正宋黑简体" w:eastAsia="方正宋黑简体" w:hAnsi="方正宋黑简体" w:cs="方正宋黑简体" w:hint="eastAsia"/>
                                <w:color w:val="000000"/>
                                <w:w w:val="150"/>
                                <w:sz w:val="52"/>
                                <w:szCs w:val="52"/>
                              </w:rPr>
                            </w:pPr>
                            <w:r w:rsidRPr="000D2FB4">
                              <w:rPr>
                                <w:b/>
                                <w:sz w:val="52"/>
                              </w:rPr>
                              <w:t>中华人民共和国国家</w:t>
                            </w:r>
                            <w:r w:rsidRPr="000D2FB4">
                              <w:rPr>
                                <w:b/>
                                <w:spacing w:val="20"/>
                                <w:sz w:val="52"/>
                                <w:szCs w:val="52"/>
                              </w:rPr>
                              <w:t>计量技术规范</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B98A1ED" id="_x0000_t202" coordsize="21600,21600" o:spt="202" path="m,l,21600r21600,l21600,xe">
                <v:stroke joinstyle="miter"/>
                <v:path gradientshapeok="t" o:connecttype="rect"/>
              </v:shapetype>
              <v:shape id="文本框 4" o:spid="_x0000_s1026" type="#_x0000_t202" style="position:absolute;left:0;text-align:left;margin-left:9.85pt;margin-top:9.45pt;width:450.3pt;height:54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" filled="f" stroked="f" strokeweight=".5pt">
                <v:textbox style="mso-fit-shape-to-text:t">
                  <w:txbxContent>
                    <w:p w14:paraId="11C7BCE1" w14:textId="4154E862" w:rsidR="008B23BB" w:rsidRPr="004D3B0B" w:rsidRDefault="00656B6C" w:rsidP="0062116C">
                      <w:pPr>
                        <w:tabs>
                          <w:tab w:val="left" w:pos="7797"/>
                        </w:tabs>
                        <w:jc w:val="center"/>
                        <w:rPr>
                          <w:rFonts w:ascii="方正宋黑简体" w:eastAsia="方正宋黑简体" w:hAnsi="方正宋黑简体" w:cs="方正宋黑简体" w:hint="eastAsia"/>
                          <w:color w:val="000000"/>
                          <w:w w:val="150"/>
                          <w:sz w:val="52"/>
                          <w:szCs w:val="52"/>
                        </w:rPr>
                      </w:pPr>
                      <w:r w:rsidRPr="000D2FB4">
                        <w:rPr>
                          <w:b/>
                          <w:sz w:val="52"/>
                        </w:rPr>
                        <w:t>中华人民共和国国家</w:t>
                      </w:r>
                      <w:r w:rsidRPr="000D2FB4">
                        <w:rPr>
                          <w:b/>
                          <w:spacing w:val="20"/>
                          <w:sz w:val="52"/>
                          <w:szCs w:val="52"/>
                        </w:rPr>
                        <w:t>计量技术规范</w:t>
                      </w:r>
                    </w:p>
                  </w:txbxContent>
                </v:textbox>
              </v:shape>
            </w:pict>
          </mc:Fallback>
        </mc:AlternateContent>
      </w:r>
      <w:r w:rsidR="00CA3CAD">
        <w:rPr>
          <w:rFonts w:ascii="Times New Roman" w:hAnsi="Times New Roman"/>
          <w:sz w:val="44"/>
        </w:rPr>
        <w:t xml:space="preserve">    </w:t>
      </w:r>
      <w:r w:rsidR="00CA3CAD" w:rsidRPr="0012064E">
        <w:rPr>
          <w:rFonts w:ascii="Times New Roman" w:hAnsi="Times New Roman"/>
          <w:b/>
          <w:caps/>
          <w:spacing w:val="-6"/>
          <w:w w:val="180"/>
          <w:sz w:val="72"/>
          <w:szCs w:val="22"/>
          <w14:shadow w14:blurRad="50800" w14:dist="38100" w14:dir="2700000" w14:sx="100000" w14:sy="100000" w14:kx="0" w14:ky="0" w14:algn="tl">
            <w14:srgbClr w14:val="000000">
              <w14:alpha w14:val="60000"/>
            </w14:srgbClr>
          </w14:shadow>
        </w:rPr>
        <w:t xml:space="preserve"> </w:t>
      </w:r>
    </w:p>
    <w:p w14:paraId="4D2A15D1" w14:textId="77777777" w:rsidR="00CA3CAD" w:rsidRDefault="00CA3CAD">
      <w:pPr>
        <w:pStyle w:val="af2"/>
        <w:spacing w:line="360" w:lineRule="auto"/>
        <w:jc w:val="center"/>
        <w:rPr>
          <w:rFonts w:ascii="Times New Roman" w:hAnsi="Times New Roman"/>
          <w:sz w:val="52"/>
        </w:rPr>
      </w:pPr>
    </w:p>
    <w:p w14:paraId="6293C977" w14:textId="77777777" w:rsidR="00CA3CAD" w:rsidRDefault="0012064E">
      <w:pPr>
        <w:pStyle w:val="af2"/>
        <w:spacing w:line="360" w:lineRule="auto"/>
        <w:rPr>
          <w:rFonts w:ascii="Times New Roman" w:hAnsi="Times New Roman"/>
        </w:rPr>
      </w:pPr>
      <w:r>
        <w:rPr>
          <w:noProof/>
        </w:rPr>
        <mc:AlternateContent>
          <mc:Choice Requires="wps">
            <w:drawing>
              <wp:anchor distT="0" distB="0" distL="114300" distR="114300" simplePos="0" relativeHeight="251653632" behindDoc="0" locked="0" layoutInCell="1" allowOverlap="1" wp14:anchorId="544F2352" wp14:editId="4287A7A1">
                <wp:simplePos x="0" y="0"/>
                <wp:positionH relativeFrom="column">
                  <wp:posOffset>3528695</wp:posOffset>
                </wp:positionH>
                <wp:positionV relativeFrom="paragraph">
                  <wp:posOffset>207645</wp:posOffset>
                </wp:positionV>
                <wp:extent cx="1828800" cy="487680"/>
                <wp:effectExtent l="0" t="0" r="0" b="1270"/>
                <wp:wrapNone/>
                <wp:docPr id="214"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487680"/>
                        </a:xfrm>
                        <a:prstGeom prst="rect">
                          <a:avLst/>
                        </a:prstGeom>
                        <a:noFill/>
                        <a:ln w="6350">
                          <a:noFill/>
                        </a:ln>
                      </wps:spPr>
                      <wps:txbx>
                        <w:txbxContent>
                          <w:p w14:paraId="10CB4FA0" w14:textId="4EE109BE" w:rsidR="008B23BB" w:rsidRDefault="008B23BB">
                            <w:pPr>
                              <w:pStyle w:val="af2"/>
                              <w:spacing w:line="360" w:lineRule="auto"/>
                              <w:rPr>
                                <w:rFonts w:eastAsia="黑体"/>
                                <w:color w:val="000000"/>
                                <w:sz w:val="72"/>
                                <w:szCs w:val="72"/>
                              </w:rPr>
                            </w:pPr>
                            <w:r>
                              <w:rPr>
                                <w:rFonts w:ascii="黑体" w:eastAsia="黑体" w:hAnsi="黑体"/>
                                <w:sz w:val="28"/>
                                <w:szCs w:val="28"/>
                              </w:rPr>
                              <w:t>J</w:t>
                            </w:r>
                            <w:r>
                              <w:rPr>
                                <w:rFonts w:ascii="黑体" w:eastAsia="黑体" w:hAnsi="黑体"/>
                                <w:spacing w:val="17"/>
                                <w:sz w:val="28"/>
                                <w:szCs w:val="28"/>
                              </w:rPr>
                              <w:t>J</w:t>
                            </w:r>
                            <w:r>
                              <w:rPr>
                                <w:rFonts w:ascii="黑体" w:eastAsia="黑体" w:hAnsi="黑体" w:hint="eastAsia"/>
                                <w:sz w:val="28"/>
                                <w:szCs w:val="28"/>
                              </w:rPr>
                              <w:t xml:space="preserve">F </w:t>
                            </w:r>
                            <w:r w:rsidR="00656B6C">
                              <w:rPr>
                                <w:rFonts w:ascii="黑体" w:eastAsia="黑体" w:hAnsi="黑体"/>
                                <w:sz w:val="28"/>
                                <w:szCs w:val="28"/>
                              </w:rPr>
                              <w:t>XXX</w:t>
                            </w:r>
                            <w:r w:rsidR="006B6D82">
                              <w:rPr>
                                <w:rFonts w:ascii="黑体" w:eastAsia="黑体" w:hAnsi="黑体"/>
                                <w:sz w:val="28"/>
                                <w:szCs w:val="28"/>
                              </w:rPr>
                              <w:t>X</w:t>
                            </w:r>
                            <w:r>
                              <w:rPr>
                                <w:rFonts w:ascii="黑体" w:eastAsia="黑体" w:hAnsi="黑体" w:hint="eastAsia"/>
                                <w:sz w:val="28"/>
                                <w:szCs w:val="28"/>
                              </w:rPr>
                              <w:t>—20</w:t>
                            </w:r>
                            <w:r w:rsidR="006B6D82">
                              <w:rPr>
                                <w:rFonts w:ascii="黑体" w:eastAsia="黑体" w:hAnsi="黑体"/>
                                <w:sz w:val="28"/>
                                <w:szCs w:val="28"/>
                              </w:rPr>
                              <w:t>2</w:t>
                            </w:r>
                            <w:r>
                              <w:rPr>
                                <w:rFonts w:ascii="黑体" w:eastAsia="黑体" w:hAnsi="黑体" w:hint="eastAsia"/>
                                <w:sz w:val="28"/>
                                <w:szCs w:val="28"/>
                              </w:rPr>
                              <w:t>X</w:t>
                            </w:r>
                          </w:p>
                        </w:txbxContent>
                      </wps:txbx>
                      <wps:bodyPr wrap="square" anchor="t">
                        <a:spAutoFit/>
                      </wps:bodyPr>
                    </wps:wsp>
                  </a:graphicData>
                </a:graphic>
                <wp14:sizeRelH relativeFrom="page">
                  <wp14:pctWidth>0</wp14:pctWidth>
                </wp14:sizeRelH>
                <wp14:sizeRelV relativeFrom="page">
                  <wp14:pctHeight>0</wp14:pctHeight>
                </wp14:sizeRelV>
              </wp:anchor>
            </w:drawing>
          </mc:Choice>
          <mc:Fallback>
            <w:pict>
              <v:shape w14:anchorId="544F2352" id="文本框 5" o:spid="_x0000_s1027" type="#_x0000_t202" style="position:absolute;left:0;text-align:left;margin-left:277.85pt;margin-top:16.35pt;width:2in;height:38.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" filled="f" stroked="f" strokeweight=".5pt">
                <v:textbox style="mso-fit-shape-to-text:t">
                  <w:txbxContent>
                    <w:p w14:paraId="10CB4FA0" w14:textId="4EE109BE" w:rsidR="008B23BB" w:rsidRDefault="008B23BB">
                      <w:pPr>
                        <w:pStyle w:val="af2"/>
                        <w:spacing w:line="360" w:lineRule="auto"/>
                        <w:rPr>
                          <w:rFonts w:eastAsia="黑体"/>
                          <w:color w:val="000000"/>
                          <w:sz w:val="72"/>
                          <w:szCs w:val="72"/>
                        </w:rPr>
                      </w:pPr>
                      <w:r>
                        <w:rPr>
                          <w:rFonts w:ascii="黑体" w:eastAsia="黑体" w:hAnsi="黑体"/>
                          <w:sz w:val="28"/>
                          <w:szCs w:val="28"/>
                        </w:rPr>
                        <w:t>J</w:t>
                      </w:r>
                      <w:r>
                        <w:rPr>
                          <w:rFonts w:ascii="黑体" w:eastAsia="黑体" w:hAnsi="黑体"/>
                          <w:spacing w:val="17"/>
                          <w:sz w:val="28"/>
                          <w:szCs w:val="28"/>
                        </w:rPr>
                        <w:t>J</w:t>
                      </w:r>
                      <w:r>
                        <w:rPr>
                          <w:rFonts w:ascii="黑体" w:eastAsia="黑体" w:hAnsi="黑体" w:hint="eastAsia"/>
                          <w:sz w:val="28"/>
                          <w:szCs w:val="28"/>
                        </w:rPr>
                        <w:t xml:space="preserve">F </w:t>
                      </w:r>
                      <w:r w:rsidR="00656B6C">
                        <w:rPr>
                          <w:rFonts w:ascii="黑体" w:eastAsia="黑体" w:hAnsi="黑体"/>
                          <w:sz w:val="28"/>
                          <w:szCs w:val="28"/>
                        </w:rPr>
                        <w:t>XXX</w:t>
                      </w:r>
                      <w:r w:rsidR="006B6D82">
                        <w:rPr>
                          <w:rFonts w:ascii="黑体" w:eastAsia="黑体" w:hAnsi="黑体"/>
                          <w:sz w:val="28"/>
                          <w:szCs w:val="28"/>
                        </w:rPr>
                        <w:t>X</w:t>
                      </w:r>
                      <w:r>
                        <w:rPr>
                          <w:rFonts w:ascii="黑体" w:eastAsia="黑体" w:hAnsi="黑体" w:hint="eastAsia"/>
                          <w:sz w:val="28"/>
                          <w:szCs w:val="28"/>
                        </w:rPr>
                        <w:t>—20</w:t>
                      </w:r>
                      <w:r w:rsidR="006B6D82">
                        <w:rPr>
                          <w:rFonts w:ascii="黑体" w:eastAsia="黑体" w:hAnsi="黑体"/>
                          <w:sz w:val="28"/>
                          <w:szCs w:val="28"/>
                        </w:rPr>
                        <w:t>2</w:t>
                      </w:r>
                      <w:r>
                        <w:rPr>
                          <w:rFonts w:ascii="黑体" w:eastAsia="黑体" w:hAnsi="黑体" w:hint="eastAsia"/>
                          <w:sz w:val="28"/>
                          <w:szCs w:val="28"/>
                        </w:rPr>
                        <w:t>X</w:t>
                      </w:r>
                    </w:p>
                  </w:txbxContent>
                </v:textbox>
              </v:shape>
            </w:pict>
          </mc:Fallback>
        </mc:AlternateContent>
      </w:r>
      <w:r w:rsidR="00CA3CAD">
        <w:rPr>
          <w:rFonts w:ascii="Times New Roman" w:hAnsi="Times New Roman"/>
        </w:rPr>
        <w:t xml:space="preserve">　　　　　　　　</w:t>
      </w:r>
      <w:r w:rsidR="00CA3CAD">
        <w:rPr>
          <w:rFonts w:ascii="Times New Roman" w:hAnsi="Times New Roman"/>
        </w:rPr>
        <w:t xml:space="preserve">                    </w:t>
      </w:r>
      <w:r w:rsidR="00CA3CAD">
        <w:rPr>
          <w:rFonts w:ascii="黑体" w:eastAsia="黑体" w:hAnsi="黑体"/>
          <w:sz w:val="28"/>
          <w:szCs w:val="28"/>
        </w:rPr>
        <w:t xml:space="preserve"> </w:t>
      </w:r>
      <w:r w:rsidR="00CA3CAD">
        <w:rPr>
          <w:rFonts w:ascii="Times New Roman" w:hAnsi="Times New Roman"/>
        </w:rPr>
        <w:t xml:space="preserve">                                          </w:t>
      </w:r>
      <w:r w:rsidR="00CA3CAD">
        <w:rPr>
          <w:rFonts w:ascii="Times New Roman" w:hAnsi="Times New Roman"/>
          <w:sz w:val="30"/>
        </w:rPr>
        <w:t xml:space="preserve">     </w:t>
      </w:r>
    </w:p>
    <w:p w14:paraId="5AA4D290" w14:textId="77777777" w:rsidR="00CA3CAD" w:rsidRDefault="00CA3CAD">
      <w:pPr>
        <w:pStyle w:val="af2"/>
        <w:spacing w:line="360" w:lineRule="auto"/>
        <w:rPr>
          <w:rFonts w:ascii="Times New Roman" w:hAnsi="Times New Roman"/>
        </w:rPr>
      </w:pPr>
    </w:p>
    <w:p w14:paraId="002ED394" w14:textId="77777777" w:rsidR="00CA3CAD" w:rsidRDefault="0012064E">
      <w:pPr>
        <w:pStyle w:val="af2"/>
        <w:spacing w:line="360" w:lineRule="auto"/>
        <w:rPr>
          <w:rFonts w:ascii="Times New Roman" w:hAnsi="Times New Roman"/>
        </w:rPr>
      </w:pPr>
      <w:r>
        <w:rPr>
          <w:rFonts w:ascii="Times New Roman" w:hAnsi="Times New Roman"/>
          <w:noProof/>
        </w:rPr>
        <mc:AlternateContent>
          <mc:Choice Requires="wps">
            <w:drawing>
              <wp:anchor distT="0" distB="0" distL="114300" distR="114300" simplePos="0" relativeHeight="251648512" behindDoc="0" locked="0" layoutInCell="1" allowOverlap="1" wp14:anchorId="6CF60730" wp14:editId="69369E82">
                <wp:simplePos x="0" y="0"/>
                <wp:positionH relativeFrom="column">
                  <wp:posOffset>24130</wp:posOffset>
                </wp:positionH>
                <wp:positionV relativeFrom="paragraph">
                  <wp:posOffset>296545</wp:posOffset>
                </wp:positionV>
                <wp:extent cx="5939790" cy="0"/>
                <wp:effectExtent l="10160" t="6985" r="12700" b="12065"/>
                <wp:wrapNone/>
                <wp:docPr id="213" name="直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AAE8626" id="直线 2"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pt,23.35pt" to="469.6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" strokeweight="1pt"/>
            </w:pict>
          </mc:Fallback>
        </mc:AlternateContent>
      </w:r>
    </w:p>
    <w:p w14:paraId="1F779282" w14:textId="77777777" w:rsidR="00CA3CAD" w:rsidRDefault="00CA3CAD">
      <w:pPr>
        <w:pStyle w:val="af2"/>
        <w:spacing w:line="360" w:lineRule="auto"/>
        <w:rPr>
          <w:rFonts w:ascii="Times New Roman" w:hAnsi="Times New Roman"/>
        </w:rPr>
      </w:pPr>
    </w:p>
    <w:p w14:paraId="493C527B" w14:textId="77777777" w:rsidR="00CA3CAD" w:rsidRDefault="00CA3CAD" w:rsidP="0062116C">
      <w:pPr>
        <w:pStyle w:val="af2"/>
        <w:tabs>
          <w:tab w:val="left" w:pos="7938"/>
          <w:tab w:val="left" w:pos="8789"/>
        </w:tabs>
        <w:spacing w:line="360" w:lineRule="auto"/>
        <w:rPr>
          <w:rFonts w:ascii="Times New Roman" w:hAnsi="Times New Roman"/>
        </w:rPr>
      </w:pPr>
    </w:p>
    <w:p w14:paraId="2A3504F6" w14:textId="77777777" w:rsidR="00CA3CAD" w:rsidRDefault="00CA3CAD">
      <w:pPr>
        <w:pStyle w:val="af2"/>
        <w:spacing w:line="360" w:lineRule="auto"/>
        <w:rPr>
          <w:rFonts w:ascii="Times New Roman" w:hAnsi="Times New Roman"/>
        </w:rPr>
      </w:pPr>
    </w:p>
    <w:p w14:paraId="4F0C27C2" w14:textId="77777777" w:rsidR="00CA3CAD" w:rsidRDefault="00CA3CAD">
      <w:pPr>
        <w:pStyle w:val="af2"/>
        <w:spacing w:line="360" w:lineRule="auto"/>
        <w:rPr>
          <w:rFonts w:ascii="Times New Roman" w:hAnsi="Times New Roman"/>
        </w:rPr>
      </w:pPr>
    </w:p>
    <w:p w14:paraId="205E27E1" w14:textId="78E2ED7B" w:rsidR="00CA3CAD" w:rsidRDefault="00FB30FD">
      <w:pPr>
        <w:pStyle w:val="af2"/>
        <w:spacing w:beforeLines="70" w:before="218" w:line="360" w:lineRule="auto"/>
        <w:jc w:val="center"/>
        <w:rPr>
          <w:rFonts w:ascii="黑体" w:eastAsia="黑体" w:hAnsi="黑体" w:cs="黑体" w:hint="eastAsia"/>
          <w:sz w:val="52"/>
        </w:rPr>
      </w:pPr>
      <w:r>
        <w:rPr>
          <w:rFonts w:ascii="黑体" w:eastAsia="黑体" w:hAnsi="黑体" w:cs="黑体" w:hint="eastAsia"/>
          <w:sz w:val="52"/>
        </w:rPr>
        <w:t>电力电容电感</w:t>
      </w:r>
      <w:r w:rsidR="00B41240">
        <w:rPr>
          <w:rFonts w:ascii="黑体" w:eastAsia="黑体" w:hAnsi="黑体" w:cs="黑体"/>
          <w:sz w:val="52"/>
        </w:rPr>
        <w:t>测试仪</w:t>
      </w:r>
      <w:r w:rsidR="00B41240">
        <w:rPr>
          <w:rFonts w:ascii="黑体" w:eastAsia="黑体" w:hAnsi="黑体" w:cs="黑体" w:hint="eastAsia"/>
          <w:sz w:val="52"/>
        </w:rPr>
        <w:t>校准规范</w:t>
      </w:r>
    </w:p>
    <w:p w14:paraId="572C9384" w14:textId="4FB6F0BE" w:rsidR="00CA3CAD" w:rsidRPr="00032698" w:rsidRDefault="00CA3CAD">
      <w:pPr>
        <w:pStyle w:val="af2"/>
        <w:spacing w:beforeLines="70" w:before="218" w:line="360" w:lineRule="auto"/>
        <w:jc w:val="center"/>
        <w:rPr>
          <w:rFonts w:ascii="黑体" w:eastAsia="黑体" w:hAnsi="黑体" w:hint="eastAsia"/>
          <w:spacing w:val="-20"/>
          <w:sz w:val="28"/>
          <w:szCs w:val="28"/>
        </w:rPr>
      </w:pPr>
      <w:r w:rsidRPr="00032698">
        <w:rPr>
          <w:rFonts w:ascii="黑体" w:eastAsia="黑体" w:hAnsi="黑体" w:hint="eastAsia"/>
          <w:spacing w:val="-20"/>
          <w:sz w:val="28"/>
          <w:szCs w:val="28"/>
        </w:rPr>
        <w:t xml:space="preserve">Calibration Specification </w:t>
      </w:r>
      <w:r w:rsidR="00FB30FD">
        <w:rPr>
          <w:rFonts w:ascii="黑体" w:eastAsia="黑体" w:hAnsi="黑体" w:hint="eastAsia"/>
          <w:spacing w:val="-20"/>
          <w:sz w:val="28"/>
          <w:szCs w:val="28"/>
        </w:rPr>
        <w:t>of</w:t>
      </w:r>
      <w:r w:rsidRPr="00032698">
        <w:rPr>
          <w:rFonts w:ascii="黑体" w:eastAsia="黑体" w:hAnsi="黑体" w:hint="eastAsia"/>
          <w:spacing w:val="-20"/>
          <w:sz w:val="28"/>
          <w:szCs w:val="28"/>
        </w:rPr>
        <w:t xml:space="preserve"> </w:t>
      </w:r>
      <w:r w:rsidR="00FB30FD">
        <w:rPr>
          <w:rFonts w:ascii="黑体" w:eastAsia="黑体" w:hAnsi="黑体"/>
          <w:spacing w:val="-20"/>
          <w:sz w:val="28"/>
          <w:szCs w:val="28"/>
        </w:rPr>
        <w:t>Power Capacitance and Inductance</w:t>
      </w:r>
      <w:r w:rsidR="00F53C43" w:rsidRPr="00032698">
        <w:rPr>
          <w:rFonts w:ascii="黑体" w:eastAsia="黑体" w:hAnsi="黑体"/>
          <w:spacing w:val="-20"/>
          <w:sz w:val="28"/>
          <w:szCs w:val="28"/>
        </w:rPr>
        <w:t xml:space="preserve"> Tester</w:t>
      </w:r>
      <w:r w:rsidR="00CC4FFD">
        <w:rPr>
          <w:rFonts w:ascii="黑体" w:eastAsia="黑体" w:hAnsi="黑体"/>
          <w:spacing w:val="-20"/>
          <w:sz w:val="28"/>
          <w:szCs w:val="28"/>
        </w:rPr>
        <w:t>s</w:t>
      </w:r>
    </w:p>
    <w:p w14:paraId="56DF34FE" w14:textId="587BE708" w:rsidR="00CA3CAD" w:rsidRPr="0090377D" w:rsidRDefault="0090377D" w:rsidP="0090377D">
      <w:pPr>
        <w:pStyle w:val="af2"/>
        <w:spacing w:line="360" w:lineRule="auto"/>
        <w:jc w:val="center"/>
        <w:rPr>
          <w:rFonts w:ascii="Times New Roman" w:eastAsia="黑体" w:hAnsi="Times New Roman"/>
          <w:sz w:val="24"/>
        </w:rPr>
      </w:pPr>
      <w:r>
        <w:rPr>
          <w:rFonts w:ascii="黑体" w:eastAsia="黑体" w:hint="eastAsia"/>
          <w:sz w:val="28"/>
          <w:szCs w:val="28"/>
        </w:rPr>
        <w:t>(征求意见稿)</w:t>
      </w:r>
      <w:r w:rsidR="00A53CD7">
        <w:rPr>
          <w:rFonts w:ascii="Times New Roman" w:eastAsia="黑体" w:hAnsi="Times New Roman" w:hint="eastAsia"/>
          <w:sz w:val="24"/>
        </w:rPr>
        <w:t xml:space="preserve"> </w:t>
      </w:r>
      <w:r w:rsidR="00CA3CAD">
        <w:rPr>
          <w:rFonts w:ascii="Times New Roman" w:eastAsia="黑体" w:hAnsi="Times New Roman" w:hint="eastAsia"/>
          <w:sz w:val="24"/>
        </w:rPr>
        <w:t xml:space="preserve"> </w:t>
      </w:r>
      <w:r w:rsidR="0012064E">
        <w:rPr>
          <w:rFonts w:ascii="Times New Roman" w:eastAsia="黑体" w:hAnsi="Times New Roman"/>
          <w:noProof/>
        </w:rPr>
        <mc:AlternateContent>
          <mc:Choice Requires="wps">
            <w:drawing>
              <wp:anchor distT="0" distB="0" distL="114300" distR="114300" simplePos="0" relativeHeight="251651584" behindDoc="0" locked="0" layoutInCell="0" allowOverlap="1" wp14:anchorId="59B035FB" wp14:editId="6F6BC4F4">
                <wp:simplePos x="0" y="0"/>
                <wp:positionH relativeFrom="column">
                  <wp:posOffset>2933700</wp:posOffset>
                </wp:positionH>
                <wp:positionV relativeFrom="paragraph">
                  <wp:posOffset>198120</wp:posOffset>
                </wp:positionV>
                <wp:extent cx="635" cy="0"/>
                <wp:effectExtent l="5080" t="6350" r="13335" b="12700"/>
                <wp:wrapNone/>
                <wp:docPr id="212" name="直线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B20D7B" id="直线 15"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pt,15.6pt" to="231.0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" o:allowincell="f"/>
            </w:pict>
          </mc:Fallback>
        </mc:AlternateContent>
      </w:r>
      <w:r w:rsidR="0012064E">
        <w:rPr>
          <w:rFonts w:ascii="Times New Roman" w:eastAsia="黑体" w:hAnsi="Times New Roman"/>
          <w:noProof/>
        </w:rPr>
        <mc:AlternateContent>
          <mc:Choice Requires="wps">
            <w:drawing>
              <wp:anchor distT="0" distB="0" distL="114300" distR="114300" simplePos="0" relativeHeight="251650560" behindDoc="0" locked="0" layoutInCell="0" allowOverlap="1" wp14:anchorId="07BE2D66" wp14:editId="146FBBC8">
                <wp:simplePos x="0" y="0"/>
                <wp:positionH relativeFrom="column">
                  <wp:posOffset>3000375</wp:posOffset>
                </wp:positionH>
                <wp:positionV relativeFrom="paragraph">
                  <wp:posOffset>198120</wp:posOffset>
                </wp:positionV>
                <wp:extent cx="635" cy="0"/>
                <wp:effectExtent l="5080" t="6350" r="13335" b="12700"/>
                <wp:wrapNone/>
                <wp:docPr id="211" name="直线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A5F57C" id="直线 14"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6.25pt,15.6pt" to="236.3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" o:allowincell="f"/>
            </w:pict>
          </mc:Fallback>
        </mc:AlternateContent>
      </w:r>
    </w:p>
    <w:p w14:paraId="4C00DB60" w14:textId="77777777" w:rsidR="00CA3CAD" w:rsidRDefault="00CA3CAD">
      <w:pPr>
        <w:pStyle w:val="af2"/>
        <w:spacing w:line="360" w:lineRule="auto"/>
        <w:rPr>
          <w:rFonts w:ascii="Times New Roman" w:eastAsia="黑体" w:hAnsi="Times New Roman"/>
        </w:rPr>
      </w:pPr>
    </w:p>
    <w:p w14:paraId="57ECC951" w14:textId="77777777" w:rsidR="00CA3CAD" w:rsidRDefault="00CA3CAD">
      <w:pPr>
        <w:pStyle w:val="af2"/>
        <w:spacing w:beforeLines="50" w:before="156" w:line="360" w:lineRule="auto"/>
        <w:rPr>
          <w:rFonts w:ascii="Times New Roman" w:eastAsia="黑体" w:hAnsi="Times New Roman"/>
        </w:rPr>
      </w:pPr>
    </w:p>
    <w:p w14:paraId="31F4014B" w14:textId="77777777" w:rsidR="00CA3CAD" w:rsidRDefault="00CA3CAD">
      <w:pPr>
        <w:pStyle w:val="af2"/>
        <w:spacing w:line="360" w:lineRule="auto"/>
        <w:rPr>
          <w:rFonts w:ascii="Times New Roman" w:eastAsia="黑体" w:hAnsi="Times New Roman"/>
        </w:rPr>
      </w:pPr>
    </w:p>
    <w:p w14:paraId="78E25E0E" w14:textId="77777777" w:rsidR="00CA3CAD" w:rsidRDefault="00CA3CAD">
      <w:pPr>
        <w:pStyle w:val="af2"/>
        <w:spacing w:line="360" w:lineRule="auto"/>
        <w:rPr>
          <w:rFonts w:ascii="Times New Roman" w:eastAsia="黑体" w:hAnsi="Times New Roman"/>
        </w:rPr>
      </w:pPr>
    </w:p>
    <w:p w14:paraId="1F3F27B0" w14:textId="77777777" w:rsidR="00CA3CAD" w:rsidRDefault="00CA3CAD">
      <w:pPr>
        <w:pStyle w:val="af2"/>
        <w:spacing w:line="360" w:lineRule="auto"/>
        <w:rPr>
          <w:rFonts w:ascii="Times New Roman" w:eastAsia="黑体" w:hAnsi="Times New Roman"/>
        </w:rPr>
      </w:pPr>
    </w:p>
    <w:p w14:paraId="54E2544B" w14:textId="77777777" w:rsidR="00CA3CAD" w:rsidRDefault="00CA3CAD">
      <w:pPr>
        <w:pStyle w:val="af2"/>
        <w:spacing w:line="360" w:lineRule="auto"/>
        <w:rPr>
          <w:rFonts w:ascii="Times New Roman" w:eastAsia="黑体" w:hAnsi="Times New Roman"/>
        </w:rPr>
      </w:pPr>
    </w:p>
    <w:p w14:paraId="09C8946C" w14:textId="77777777" w:rsidR="00CA3CAD" w:rsidRDefault="00CA3CAD">
      <w:pPr>
        <w:pStyle w:val="af2"/>
        <w:spacing w:line="360" w:lineRule="auto"/>
        <w:rPr>
          <w:rFonts w:ascii="Times New Roman" w:eastAsia="黑体" w:hAnsi="Times New Roman"/>
        </w:rPr>
      </w:pPr>
    </w:p>
    <w:p w14:paraId="6EF2982C" w14:textId="77777777" w:rsidR="00CA3CAD" w:rsidRDefault="00CA3CAD">
      <w:pPr>
        <w:pStyle w:val="af2"/>
        <w:spacing w:line="360" w:lineRule="auto"/>
        <w:rPr>
          <w:rFonts w:ascii="Times New Roman" w:eastAsia="黑体" w:hAnsi="Times New Roman"/>
        </w:rPr>
      </w:pPr>
    </w:p>
    <w:p w14:paraId="6BC4BEE0" w14:textId="77777777" w:rsidR="00CA3CAD" w:rsidRDefault="00CA3CAD">
      <w:pPr>
        <w:pStyle w:val="af2"/>
        <w:spacing w:line="360" w:lineRule="auto"/>
        <w:rPr>
          <w:rFonts w:ascii="Times New Roman" w:eastAsia="黑体" w:hAnsi="Times New Roman"/>
        </w:rPr>
      </w:pPr>
    </w:p>
    <w:p w14:paraId="75DB90FB" w14:textId="77777777" w:rsidR="00CA3CAD" w:rsidRDefault="00CA3CAD">
      <w:pPr>
        <w:pStyle w:val="af2"/>
        <w:spacing w:line="360" w:lineRule="auto"/>
        <w:rPr>
          <w:rFonts w:ascii="Times New Roman" w:eastAsia="黑体" w:hAnsi="Times New Roman"/>
        </w:rPr>
      </w:pPr>
    </w:p>
    <w:p w14:paraId="0355E5E6" w14:textId="77777777" w:rsidR="00CA3CAD" w:rsidRDefault="0012064E">
      <w:pPr>
        <w:pStyle w:val="af2"/>
        <w:spacing w:line="360" w:lineRule="auto"/>
        <w:jc w:val="center"/>
        <w:rPr>
          <w:rFonts w:ascii="Times New Roman" w:hAnsi="Times New Roman"/>
        </w:rPr>
      </w:pPr>
      <w:r>
        <w:rPr>
          <w:rFonts w:ascii="Times New Roman" w:hAnsi="Times New Roman"/>
          <w:noProof/>
          <w:sz w:val="28"/>
          <w:szCs w:val="28"/>
        </w:rPr>
        <mc:AlternateContent>
          <mc:Choice Requires="wps">
            <w:drawing>
              <wp:anchor distT="0" distB="0" distL="114300" distR="114300" simplePos="0" relativeHeight="251649536" behindDoc="0" locked="0" layoutInCell="0" allowOverlap="1" wp14:anchorId="29F07792" wp14:editId="1D8393F1">
                <wp:simplePos x="0" y="0"/>
                <wp:positionH relativeFrom="column">
                  <wp:posOffset>26670</wp:posOffset>
                </wp:positionH>
                <wp:positionV relativeFrom="paragraph">
                  <wp:posOffset>372745</wp:posOffset>
                </wp:positionV>
                <wp:extent cx="5760085" cy="1905"/>
                <wp:effectExtent l="12700" t="15240" r="8890" b="11430"/>
                <wp:wrapNone/>
                <wp:docPr id="210" name="直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60085" cy="190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70DFBD6" id="直线 3" o:spid="_x0000_s1026" style="position:absolute;flip:y;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29.35pt" to="455.6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" o:allowincell="f" strokeweight="1pt"/>
            </w:pict>
          </mc:Fallback>
        </mc:AlternateContent>
      </w:r>
      <w:r w:rsidR="00CA3CAD">
        <w:rPr>
          <w:rFonts w:ascii="黑体" w:eastAsia="黑体" w:hAnsi="黑体" w:hint="eastAsia"/>
          <w:sz w:val="28"/>
          <w:szCs w:val="28"/>
        </w:rPr>
        <w:t>20</w:t>
      </w:r>
      <w:proofErr w:type="gramStart"/>
      <w:r w:rsidR="00CA3CAD">
        <w:rPr>
          <w:rFonts w:ascii="黑体" w:eastAsia="黑体" w:hAnsi="黑体" w:hint="eastAsia"/>
          <w:sz w:val="28"/>
          <w:szCs w:val="28"/>
        </w:rPr>
        <w:t>XX</w:t>
      </w:r>
      <w:r w:rsidR="00CA3CAD">
        <w:rPr>
          <w:rFonts w:ascii="黑体" w:eastAsia="黑体" w:hAnsi="黑体"/>
          <w:sz w:val="28"/>
          <w:szCs w:val="28"/>
        </w:rPr>
        <w:t>―</w:t>
      </w:r>
      <w:r w:rsidR="00CA3CAD">
        <w:rPr>
          <w:rFonts w:ascii="黑体" w:eastAsia="黑体" w:hAnsi="黑体" w:hint="eastAsia"/>
          <w:sz w:val="28"/>
          <w:szCs w:val="28"/>
        </w:rPr>
        <w:t>XX</w:t>
      </w:r>
      <w:r w:rsidR="00CA3CAD">
        <w:rPr>
          <w:rFonts w:ascii="黑体" w:eastAsia="黑体" w:hAnsi="黑体"/>
          <w:sz w:val="28"/>
          <w:szCs w:val="28"/>
        </w:rPr>
        <w:t>―</w:t>
      </w:r>
      <w:proofErr w:type="gramEnd"/>
      <w:r w:rsidR="00CA3CAD">
        <w:rPr>
          <w:rFonts w:ascii="黑体" w:eastAsia="黑体" w:hAnsi="黑体" w:hint="eastAsia"/>
          <w:sz w:val="28"/>
          <w:szCs w:val="28"/>
        </w:rPr>
        <w:t>XX</w:t>
      </w:r>
      <w:r w:rsidR="00CA3CAD">
        <w:rPr>
          <w:rFonts w:ascii="黑体" w:eastAsia="黑体" w:hAnsi="黑体"/>
          <w:sz w:val="28"/>
          <w:szCs w:val="28"/>
        </w:rPr>
        <w:t xml:space="preserve">发布            </w:t>
      </w:r>
      <w:r w:rsidR="00CA3CAD">
        <w:rPr>
          <w:rFonts w:ascii="黑体" w:eastAsia="黑体" w:hAnsi="黑体" w:hint="eastAsia"/>
          <w:sz w:val="28"/>
          <w:szCs w:val="28"/>
        </w:rPr>
        <w:t xml:space="preserve"> </w:t>
      </w:r>
      <w:r w:rsidR="00CA3CAD">
        <w:rPr>
          <w:rFonts w:ascii="黑体" w:eastAsia="黑体" w:hAnsi="黑体"/>
          <w:sz w:val="28"/>
          <w:szCs w:val="28"/>
        </w:rPr>
        <w:t xml:space="preserve">        </w:t>
      </w:r>
      <w:r w:rsidR="00CA3CAD">
        <w:rPr>
          <w:rFonts w:ascii="黑体" w:eastAsia="黑体" w:hAnsi="黑体" w:hint="eastAsia"/>
          <w:sz w:val="28"/>
          <w:szCs w:val="28"/>
        </w:rPr>
        <w:t>20</w:t>
      </w:r>
      <w:proofErr w:type="gramStart"/>
      <w:r w:rsidR="00CA3CAD">
        <w:rPr>
          <w:rFonts w:ascii="黑体" w:eastAsia="黑体" w:hAnsi="黑体" w:hint="eastAsia"/>
          <w:sz w:val="28"/>
          <w:szCs w:val="28"/>
        </w:rPr>
        <w:t>XX</w:t>
      </w:r>
      <w:r w:rsidR="00CA3CAD">
        <w:rPr>
          <w:rFonts w:ascii="黑体" w:eastAsia="黑体" w:hAnsi="黑体"/>
          <w:sz w:val="28"/>
          <w:szCs w:val="28"/>
        </w:rPr>
        <w:t>―</w:t>
      </w:r>
      <w:r w:rsidR="00CA3CAD">
        <w:rPr>
          <w:rFonts w:ascii="黑体" w:eastAsia="黑体" w:hAnsi="黑体" w:hint="eastAsia"/>
          <w:sz w:val="28"/>
          <w:szCs w:val="28"/>
        </w:rPr>
        <w:t>XX</w:t>
      </w:r>
      <w:r w:rsidR="00CA3CAD">
        <w:rPr>
          <w:rFonts w:ascii="黑体" w:eastAsia="黑体" w:hAnsi="黑体"/>
          <w:sz w:val="28"/>
          <w:szCs w:val="28"/>
        </w:rPr>
        <w:t>―</w:t>
      </w:r>
      <w:proofErr w:type="gramEnd"/>
      <w:r w:rsidR="00CA3CAD">
        <w:rPr>
          <w:rFonts w:ascii="黑体" w:eastAsia="黑体" w:hAnsi="黑体" w:hint="eastAsia"/>
          <w:sz w:val="28"/>
          <w:szCs w:val="28"/>
        </w:rPr>
        <w:t>XX</w:t>
      </w:r>
      <w:r w:rsidR="00CA3CAD">
        <w:rPr>
          <w:rFonts w:ascii="黑体" w:eastAsia="黑体" w:hAnsi="黑体"/>
          <w:sz w:val="28"/>
          <w:szCs w:val="28"/>
        </w:rPr>
        <w:t>实施</w:t>
      </w:r>
    </w:p>
    <w:p w14:paraId="11614DA6" w14:textId="65B21D4A" w:rsidR="00503BF1" w:rsidRPr="00503BF1" w:rsidRDefault="00656B6C" w:rsidP="000D5394">
      <w:pPr>
        <w:pStyle w:val="af2"/>
        <w:spacing w:beforeLines="70" w:before="218" w:line="360" w:lineRule="auto"/>
        <w:jc w:val="center"/>
      </w:pPr>
      <w:r w:rsidRPr="000D2FB4">
        <w:rPr>
          <w:b/>
          <w:spacing w:val="20"/>
          <w:kern w:val="10"/>
          <w:sz w:val="44"/>
        </w:rPr>
        <w:t>国家市场监督管理总局</w:t>
      </w:r>
      <w:r>
        <w:rPr>
          <w:rFonts w:hint="eastAsia"/>
          <w:b/>
          <w:spacing w:val="20"/>
          <w:kern w:val="10"/>
          <w:sz w:val="44"/>
        </w:rPr>
        <w:t xml:space="preserve"> </w:t>
      </w:r>
      <w:r>
        <w:rPr>
          <w:b/>
          <w:spacing w:val="20"/>
          <w:kern w:val="10"/>
          <w:sz w:val="44"/>
        </w:rPr>
        <w:t xml:space="preserve"> </w:t>
      </w:r>
      <w:r w:rsidR="00A2153D" w:rsidRPr="00570C4C">
        <w:rPr>
          <w:rFonts w:ascii="Times New Roman" w:eastAsia="黑体" w:hAnsi="Times New Roman"/>
          <w:spacing w:val="60"/>
          <w:kern w:val="6"/>
          <w:sz w:val="28"/>
        </w:rPr>
        <w:t>发</w:t>
      </w:r>
      <w:r w:rsidR="00A2153D" w:rsidRPr="00570C4C">
        <w:rPr>
          <w:rFonts w:ascii="Times New Roman" w:eastAsia="黑体" w:hAnsi="Times New Roman" w:hint="eastAsia"/>
          <w:spacing w:val="60"/>
          <w:kern w:val="6"/>
          <w:sz w:val="28"/>
        </w:rPr>
        <w:t>布</w:t>
      </w:r>
    </w:p>
    <w:p w14:paraId="79604C25" w14:textId="3523734D" w:rsidR="00503BF1" w:rsidRPr="003241E6" w:rsidRDefault="00503BF1" w:rsidP="00503BF1"/>
    <w:p w14:paraId="3CD1DA73" w14:textId="2C0B2E7C" w:rsidR="00E75140" w:rsidRPr="00503BF1" w:rsidRDefault="00E75140" w:rsidP="00503BF1">
      <w:pPr>
        <w:tabs>
          <w:tab w:val="center" w:pos="4535"/>
        </w:tabs>
        <w:sectPr w:rsidR="00E75140" w:rsidRPr="00503BF1">
          <w:footerReference w:type="even" r:id="rId8"/>
          <w:footerReference w:type="default" r:id="rId9"/>
          <w:headerReference w:type="first" r:id="rId10"/>
          <w:pgSz w:w="11906" w:h="16838"/>
          <w:pgMar w:top="1962" w:right="1418" w:bottom="1134" w:left="1418" w:header="31" w:footer="992" w:gutter="0"/>
          <w:pgNumType w:start="0"/>
          <w:cols w:space="720"/>
          <w:titlePg/>
          <w:docGrid w:type="lines" w:linePitch="312"/>
        </w:sectPr>
      </w:pPr>
    </w:p>
    <w:p w14:paraId="59B6473E" w14:textId="77777777" w:rsidR="00CA3CAD" w:rsidRPr="00E94AD3" w:rsidRDefault="00CA3CAD">
      <w:pPr>
        <w:pStyle w:val="af2"/>
        <w:jc w:val="right"/>
        <w:rPr>
          <w:rFonts w:ascii="Times New Roman" w:eastAsia="黑体" w:hAnsi="Times New Roman"/>
          <w:sz w:val="24"/>
          <w:szCs w:val="24"/>
        </w:rPr>
      </w:pPr>
    </w:p>
    <w:p w14:paraId="40D7EAB8" w14:textId="77777777" w:rsidR="00CA3CAD" w:rsidRDefault="0012064E">
      <w:pPr>
        <w:pStyle w:val="af2"/>
        <w:spacing w:beforeLines="100" w:before="312" w:line="360" w:lineRule="auto"/>
        <w:jc w:val="right"/>
        <w:rPr>
          <w:rFonts w:ascii="Times New Roman" w:hAnsi="Times New Roman"/>
        </w:rPr>
      </w:pPr>
      <w:r>
        <w:rPr>
          <w:noProof/>
          <w:sz w:val="28"/>
        </w:rPr>
        <mc:AlternateContent>
          <mc:Choice Requires="wps">
            <w:drawing>
              <wp:anchor distT="0" distB="0" distL="114300" distR="114300" simplePos="0" relativeHeight="251654656" behindDoc="0" locked="0" layoutInCell="1" allowOverlap="1" wp14:anchorId="5C6CB1C8" wp14:editId="4F805360">
                <wp:simplePos x="0" y="0"/>
                <wp:positionH relativeFrom="column">
                  <wp:posOffset>271780</wp:posOffset>
                </wp:positionH>
                <wp:positionV relativeFrom="paragraph">
                  <wp:posOffset>256540</wp:posOffset>
                </wp:positionV>
                <wp:extent cx="2676525" cy="883920"/>
                <wp:effectExtent l="0" t="0" r="0" b="5080"/>
                <wp:wrapNone/>
                <wp:docPr id="209"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76525" cy="883920"/>
                        </a:xfrm>
                        <a:prstGeom prst="rect">
                          <a:avLst/>
                        </a:prstGeom>
                        <a:noFill/>
                        <a:ln w="6350">
                          <a:noFill/>
                        </a:ln>
                      </wps:spPr>
                      <wps:txbx>
                        <w:txbxContent>
                          <w:p w14:paraId="7E05D7B7" w14:textId="59428DF5" w:rsidR="008B23BB" w:rsidRDefault="00FB30FD" w:rsidP="00392510">
                            <w:pPr>
                              <w:jc w:val="left"/>
                              <w:rPr>
                                <w:b/>
                                <w:bCs/>
                                <w:color w:val="000000"/>
                                <w:sz w:val="44"/>
                                <w:szCs w:val="44"/>
                              </w:rPr>
                            </w:pPr>
                            <w:r>
                              <w:rPr>
                                <w:rFonts w:ascii="黑体" w:eastAsia="黑体" w:hAnsi="黑体" w:cs="黑体" w:hint="eastAsia"/>
                                <w:sz w:val="44"/>
                                <w:szCs w:val="44"/>
                              </w:rPr>
                              <w:t>电力电容电感</w:t>
                            </w:r>
                            <w:proofErr w:type="gramStart"/>
                            <w:r>
                              <w:rPr>
                                <w:rFonts w:ascii="黑体" w:eastAsia="黑体" w:hAnsi="黑体" w:cs="黑体" w:hint="eastAsia"/>
                                <w:sz w:val="44"/>
                                <w:szCs w:val="44"/>
                              </w:rPr>
                              <w:t>测试仪</w:t>
                            </w:r>
                            <w:r w:rsidR="00392510">
                              <w:rPr>
                                <w:rFonts w:ascii="黑体" w:eastAsia="黑体" w:hAnsi="黑体" w:cs="黑体" w:hint="eastAsia"/>
                                <w:sz w:val="44"/>
                                <w:szCs w:val="44"/>
                              </w:rPr>
                              <w:t>测试仪</w:t>
                            </w:r>
                            <w:proofErr w:type="gramEnd"/>
                            <w:r w:rsidR="00392510">
                              <w:rPr>
                                <w:rFonts w:ascii="黑体" w:eastAsia="黑体" w:hAnsi="黑体" w:cs="黑体" w:hint="eastAsia"/>
                                <w:sz w:val="44"/>
                                <w:szCs w:val="44"/>
                              </w:rPr>
                              <w:t>校准规范</w:t>
                            </w:r>
                          </w:p>
                        </w:txbxContent>
                      </wps:txbx>
                      <wps:bodyPr wrap="square" anchor="t">
                        <a:spAutoFit/>
                      </wps:bodyPr>
                    </wps:wsp>
                  </a:graphicData>
                </a:graphic>
                <wp14:sizeRelH relativeFrom="page">
                  <wp14:pctWidth>0</wp14:pctWidth>
                </wp14:sizeRelH>
                <wp14:sizeRelV relativeFrom="page">
                  <wp14:pctHeight>0</wp14:pctHeight>
                </wp14:sizeRelV>
              </wp:anchor>
            </w:drawing>
          </mc:Choice>
          <mc:Fallback>
            <w:pict>
              <v:shape w14:anchorId="5C6CB1C8" id="文本框 1" o:spid="_x0000_s1028" type="#_x0000_t202" style="position:absolute;left:0;text-align:left;margin-left:21.4pt;margin-top:20.2pt;width:210.75pt;height:69.6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" filled="f" stroked="f" strokeweight=".5pt">
                <v:textbox style="mso-fit-shape-to-text:t">
                  <w:txbxContent>
                    <w:p w14:paraId="7E05D7B7" w14:textId="59428DF5" w:rsidR="008B23BB" w:rsidRDefault="00FB30FD" w:rsidP="00392510">
                      <w:pPr>
                        <w:jc w:val="left"/>
                        <w:rPr>
                          <w:b/>
                          <w:bCs/>
                          <w:color w:val="000000"/>
                          <w:sz w:val="44"/>
                          <w:szCs w:val="44"/>
                        </w:rPr>
                      </w:pPr>
                      <w:r>
                        <w:rPr>
                          <w:rFonts w:ascii="黑体" w:eastAsia="黑体" w:hAnsi="黑体" w:cs="黑体" w:hint="eastAsia"/>
                          <w:sz w:val="44"/>
                          <w:szCs w:val="44"/>
                        </w:rPr>
                        <w:t>电力电容电感</w:t>
                      </w:r>
                      <w:proofErr w:type="gramStart"/>
                      <w:r>
                        <w:rPr>
                          <w:rFonts w:ascii="黑体" w:eastAsia="黑体" w:hAnsi="黑体" w:cs="黑体" w:hint="eastAsia"/>
                          <w:sz w:val="44"/>
                          <w:szCs w:val="44"/>
                        </w:rPr>
                        <w:t>测试仪</w:t>
                      </w:r>
                      <w:r w:rsidR="00392510">
                        <w:rPr>
                          <w:rFonts w:ascii="黑体" w:eastAsia="黑体" w:hAnsi="黑体" w:cs="黑体" w:hint="eastAsia"/>
                          <w:sz w:val="44"/>
                          <w:szCs w:val="44"/>
                        </w:rPr>
                        <w:t>测试仪</w:t>
                      </w:r>
                      <w:proofErr w:type="gramEnd"/>
                      <w:r w:rsidR="00392510">
                        <w:rPr>
                          <w:rFonts w:ascii="黑体" w:eastAsia="黑体" w:hAnsi="黑体" w:cs="黑体" w:hint="eastAsia"/>
                          <w:sz w:val="44"/>
                          <w:szCs w:val="44"/>
                        </w:rPr>
                        <w:t>校准规范</w:t>
                      </w:r>
                    </w:p>
                  </w:txbxContent>
                </v:textbox>
              </v:shape>
            </w:pict>
          </mc:Fallback>
        </mc:AlternateContent>
      </w:r>
      <w:r>
        <w:rPr>
          <w:noProof/>
        </w:rPr>
        <w:drawing>
          <wp:anchor distT="0" distB="0" distL="114300" distR="114300" simplePos="0" relativeHeight="251646464" behindDoc="1" locked="0" layoutInCell="1" allowOverlap="1" wp14:anchorId="3481F570" wp14:editId="090B6956">
            <wp:simplePos x="0" y="0"/>
            <wp:positionH relativeFrom="column">
              <wp:posOffset>3552825</wp:posOffset>
            </wp:positionH>
            <wp:positionV relativeFrom="paragraph">
              <wp:posOffset>415290</wp:posOffset>
            </wp:positionV>
            <wp:extent cx="2242185" cy="849630"/>
            <wp:effectExtent l="0" t="0" r="0" b="0"/>
            <wp:wrapNone/>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42185" cy="84963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rFonts w:ascii="Times New Roman" w:hAnsi="Times New Roman"/>
          <w:noProof/>
        </w:rPr>
        <mc:AlternateContent>
          <mc:Choice Requires="wps">
            <w:drawing>
              <wp:anchor distT="0" distB="0" distL="114300" distR="114300" simplePos="0" relativeHeight="251647488" behindDoc="0" locked="0" layoutInCell="1" allowOverlap="1" wp14:anchorId="5114ECA3" wp14:editId="3DDEE2D6">
                <wp:simplePos x="0" y="0"/>
                <wp:positionH relativeFrom="column">
                  <wp:posOffset>-5080</wp:posOffset>
                </wp:positionH>
                <wp:positionV relativeFrom="paragraph">
                  <wp:posOffset>1996440</wp:posOffset>
                </wp:positionV>
                <wp:extent cx="5760085" cy="0"/>
                <wp:effectExtent l="8890" t="6350" r="12700" b="12700"/>
                <wp:wrapNone/>
                <wp:docPr id="208" name="直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60085" cy="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5F28971" id="直线 4" o:spid="_x0000_s1026" style="position:absolute;flip:y;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157.2pt" to="453.15pt,15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" strokeweight="1pt"/>
            </w:pict>
          </mc:Fallback>
        </mc:AlternateContent>
      </w:r>
    </w:p>
    <w:p w14:paraId="36545C7A" w14:textId="77777777" w:rsidR="00CA3CAD" w:rsidRDefault="0012064E">
      <w:pPr>
        <w:pStyle w:val="af2"/>
        <w:spacing w:line="360" w:lineRule="auto"/>
        <w:jc w:val="center"/>
        <w:rPr>
          <w:rFonts w:ascii="Times New Roman" w:eastAsia="黑体" w:hAnsi="Times New Roman"/>
          <w:sz w:val="28"/>
        </w:rPr>
      </w:pPr>
      <w:r>
        <w:rPr>
          <w:noProof/>
          <w:sz w:val="28"/>
        </w:rPr>
        <mc:AlternateContent>
          <mc:Choice Requires="wps">
            <w:drawing>
              <wp:anchor distT="0" distB="0" distL="114300" distR="114300" simplePos="0" relativeHeight="251656704" behindDoc="0" locked="0" layoutInCell="1" allowOverlap="1" wp14:anchorId="321D271E" wp14:editId="2AB112EC">
                <wp:simplePos x="0" y="0"/>
                <wp:positionH relativeFrom="column">
                  <wp:posOffset>3939540</wp:posOffset>
                </wp:positionH>
                <wp:positionV relativeFrom="paragraph">
                  <wp:posOffset>128905</wp:posOffset>
                </wp:positionV>
                <wp:extent cx="1506855" cy="762000"/>
                <wp:effectExtent l="635" t="0" r="0" b="3810"/>
                <wp:wrapNone/>
                <wp:docPr id="206"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6855" cy="76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6627CFA" w14:textId="2C6164E0" w:rsidR="008B23BB" w:rsidRDefault="008B23BB" w:rsidP="00AD7892">
                            <w:pPr>
                              <w:spacing w:line="500" w:lineRule="exact"/>
                              <w:jc w:val="center"/>
                              <w:rPr>
                                <w:rFonts w:ascii="黑体" w:eastAsia="黑体" w:hAnsi="黑体" w:cs="黑体" w:hint="eastAsia"/>
                                <w:spacing w:val="-1"/>
                                <w:sz w:val="28"/>
                                <w:szCs w:val="28"/>
                              </w:rPr>
                            </w:pPr>
                            <w:r>
                              <w:rPr>
                                <w:rFonts w:ascii="黑体" w:eastAsia="黑体" w:hAnsi="黑体" w:cs="黑体" w:hint="eastAsia"/>
                                <w:spacing w:val="-1"/>
                                <w:sz w:val="28"/>
                                <w:szCs w:val="28"/>
                              </w:rPr>
                              <w:t xml:space="preserve">JJF </w:t>
                            </w:r>
                            <w:r w:rsidR="00A53CD7">
                              <w:rPr>
                                <w:rFonts w:ascii="黑体" w:eastAsia="黑体" w:hAnsi="黑体" w:cs="黑体"/>
                                <w:spacing w:val="-1"/>
                                <w:sz w:val="28"/>
                                <w:szCs w:val="28"/>
                              </w:rPr>
                              <w:t>XX</w:t>
                            </w:r>
                            <w:r>
                              <w:rPr>
                                <w:rFonts w:ascii="黑体" w:eastAsia="黑体" w:hAnsi="黑体" w:cs="黑体" w:hint="eastAsia"/>
                                <w:spacing w:val="-1"/>
                                <w:sz w:val="28"/>
                                <w:szCs w:val="28"/>
                              </w:rPr>
                              <w:t>XX-20XX</w:t>
                            </w:r>
                          </w:p>
                          <w:p w14:paraId="2B613AB8" w14:textId="77777777" w:rsidR="008B23BB" w:rsidRPr="0062116C" w:rsidRDefault="008B23BB" w:rsidP="00AD7892">
                            <w:pPr>
                              <w:jc w:val="center"/>
                              <w:rPr>
                                <w:rFonts w:ascii="黑体" w:eastAsia="黑体" w:hAnsi="黑体" w:cs="黑体" w:hint="eastAsia"/>
                                <w:spacing w:val="-1"/>
                                <w:sz w:val="28"/>
                                <w:szCs w:val="28"/>
                              </w:rPr>
                            </w:pP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1D271E" id="文本框 3" o:spid="_x0000_s1029" type="#_x0000_t202" style="position:absolute;left:0;text-align:left;margin-left:310.2pt;margin-top:10.15pt;width:118.65pt;height:60pt;z-index:25165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" filled="f" stroked="f" strokeweight=".5pt">
                <v:textbox>
                  <w:txbxContent>
                    <w:p w14:paraId="26627CFA" w14:textId="2C6164E0" w:rsidR="008B23BB" w:rsidRDefault="008B23BB" w:rsidP="00AD7892">
                      <w:pPr>
                        <w:spacing w:line="500" w:lineRule="exact"/>
                        <w:jc w:val="center"/>
                        <w:rPr>
                          <w:rFonts w:ascii="黑体" w:eastAsia="黑体" w:hAnsi="黑体" w:cs="黑体" w:hint="eastAsia"/>
                          <w:spacing w:val="-1"/>
                          <w:sz w:val="28"/>
                          <w:szCs w:val="28"/>
                        </w:rPr>
                      </w:pPr>
                      <w:r>
                        <w:rPr>
                          <w:rFonts w:ascii="黑体" w:eastAsia="黑体" w:hAnsi="黑体" w:cs="黑体" w:hint="eastAsia"/>
                          <w:spacing w:val="-1"/>
                          <w:sz w:val="28"/>
                          <w:szCs w:val="28"/>
                        </w:rPr>
                        <w:t xml:space="preserve">JJF </w:t>
                      </w:r>
                      <w:r w:rsidR="00A53CD7">
                        <w:rPr>
                          <w:rFonts w:ascii="黑体" w:eastAsia="黑体" w:hAnsi="黑体" w:cs="黑体"/>
                          <w:spacing w:val="-1"/>
                          <w:sz w:val="28"/>
                          <w:szCs w:val="28"/>
                        </w:rPr>
                        <w:t>XX</w:t>
                      </w:r>
                      <w:r>
                        <w:rPr>
                          <w:rFonts w:ascii="黑体" w:eastAsia="黑体" w:hAnsi="黑体" w:cs="黑体" w:hint="eastAsia"/>
                          <w:spacing w:val="-1"/>
                          <w:sz w:val="28"/>
                          <w:szCs w:val="28"/>
                        </w:rPr>
                        <w:t>XX-20XX</w:t>
                      </w:r>
                    </w:p>
                    <w:p w14:paraId="2B613AB8" w14:textId="77777777" w:rsidR="008B23BB" w:rsidRPr="0062116C" w:rsidRDefault="008B23BB" w:rsidP="00AD7892">
                      <w:pPr>
                        <w:jc w:val="center"/>
                        <w:rPr>
                          <w:rFonts w:ascii="黑体" w:eastAsia="黑体" w:hAnsi="黑体" w:cs="黑体" w:hint="eastAsia"/>
                          <w:spacing w:val="-1"/>
                          <w:sz w:val="28"/>
                          <w:szCs w:val="28"/>
                        </w:rPr>
                      </w:pPr>
                    </w:p>
                  </w:txbxContent>
                </v:textbox>
              </v:shape>
            </w:pict>
          </mc:Fallback>
        </mc:AlternateContent>
      </w:r>
    </w:p>
    <w:p w14:paraId="5D6C80AC" w14:textId="77777777" w:rsidR="00CA3CAD" w:rsidRDefault="0012064E">
      <w:pPr>
        <w:pStyle w:val="af2"/>
        <w:spacing w:line="360" w:lineRule="auto"/>
        <w:rPr>
          <w:rFonts w:ascii="Times New Roman" w:eastAsia="黑体" w:hAnsi="Times New Roman"/>
          <w:sz w:val="28"/>
        </w:rPr>
      </w:pPr>
      <w:r>
        <w:rPr>
          <w:noProof/>
          <w:sz w:val="28"/>
        </w:rPr>
        <mc:AlternateContent>
          <mc:Choice Requires="wps">
            <w:drawing>
              <wp:anchor distT="0" distB="0" distL="114300" distR="114300" simplePos="0" relativeHeight="251657728" behindDoc="0" locked="0" layoutInCell="1" allowOverlap="1" wp14:anchorId="7A65C4A4" wp14:editId="662F9FC7">
                <wp:simplePos x="0" y="0"/>
                <wp:positionH relativeFrom="column">
                  <wp:posOffset>-13971</wp:posOffset>
                </wp:positionH>
                <wp:positionV relativeFrom="paragraph">
                  <wp:posOffset>155575</wp:posOffset>
                </wp:positionV>
                <wp:extent cx="3267075" cy="883920"/>
                <wp:effectExtent l="0" t="0" r="0" b="5080"/>
                <wp:wrapNone/>
                <wp:docPr id="205"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67075" cy="883920"/>
                        </a:xfrm>
                        <a:prstGeom prst="rect">
                          <a:avLst/>
                        </a:prstGeom>
                        <a:noFill/>
                        <a:ln w="6350">
                          <a:noFill/>
                        </a:ln>
                      </wps:spPr>
                      <wps:txbx>
                        <w:txbxContent>
                          <w:p w14:paraId="34B9270C" w14:textId="5F25468C" w:rsidR="008B23BB" w:rsidRDefault="008B23BB" w:rsidP="00FB30FD">
                            <w:pPr>
                              <w:rPr>
                                <w:b/>
                                <w:bCs/>
                                <w:color w:val="000000"/>
                                <w:sz w:val="28"/>
                                <w:szCs w:val="28"/>
                              </w:rPr>
                            </w:pPr>
                            <w:r>
                              <w:rPr>
                                <w:rFonts w:ascii="黑体" w:eastAsia="黑体" w:hAnsi="黑体" w:cs="黑体" w:hint="eastAsia"/>
                                <w:sz w:val="28"/>
                                <w:szCs w:val="28"/>
                              </w:rPr>
                              <w:t xml:space="preserve">Calibration Specification </w:t>
                            </w:r>
                            <w:r w:rsidR="00FB30FD">
                              <w:rPr>
                                <w:rFonts w:ascii="黑体" w:eastAsia="黑体" w:hAnsi="黑体" w:hint="eastAsia"/>
                                <w:spacing w:val="-20"/>
                                <w:sz w:val="28"/>
                                <w:szCs w:val="28"/>
                              </w:rPr>
                              <w:t>of</w:t>
                            </w:r>
                            <w:r w:rsidR="00FB30FD" w:rsidRPr="00032698">
                              <w:rPr>
                                <w:rFonts w:ascii="黑体" w:eastAsia="黑体" w:hAnsi="黑体" w:hint="eastAsia"/>
                                <w:spacing w:val="-20"/>
                                <w:sz w:val="28"/>
                                <w:szCs w:val="28"/>
                              </w:rPr>
                              <w:t xml:space="preserve"> </w:t>
                            </w:r>
                            <w:r w:rsidR="00FB30FD">
                              <w:rPr>
                                <w:rFonts w:ascii="黑体" w:eastAsia="黑体" w:hAnsi="黑体"/>
                                <w:spacing w:val="-20"/>
                                <w:sz w:val="28"/>
                                <w:szCs w:val="28"/>
                              </w:rPr>
                              <w:t>Power Capacitance and Inductance</w:t>
                            </w:r>
                            <w:r w:rsidR="00FB30FD" w:rsidRPr="00032698">
                              <w:rPr>
                                <w:rFonts w:ascii="黑体" w:eastAsia="黑体" w:hAnsi="黑体"/>
                                <w:spacing w:val="-20"/>
                                <w:sz w:val="28"/>
                                <w:szCs w:val="28"/>
                              </w:rPr>
                              <w:t xml:space="preserve"> Tester</w:t>
                            </w:r>
                            <w:r w:rsidR="00FB30FD">
                              <w:rPr>
                                <w:rFonts w:ascii="黑体" w:eastAsia="黑体" w:hAnsi="黑体"/>
                                <w:spacing w:val="-20"/>
                                <w:sz w:val="28"/>
                                <w:szCs w:val="28"/>
                              </w:rPr>
                              <w:t>s</w:t>
                            </w:r>
                          </w:p>
                        </w:txbxContent>
                      </wps:txbx>
                      <wps:bodyPr wrap="square" anchor="t">
                        <a:spAutoFit/>
                      </wps:bodyPr>
                    </wps:wsp>
                  </a:graphicData>
                </a:graphic>
                <wp14:sizeRelH relativeFrom="page">
                  <wp14:pctWidth>0</wp14:pctWidth>
                </wp14:sizeRelH>
                <wp14:sizeRelV relativeFrom="page">
                  <wp14:pctHeight>0</wp14:pctHeight>
                </wp14:sizeRelV>
              </wp:anchor>
            </w:drawing>
          </mc:Choice>
          <mc:Fallback>
            <w:pict>
              <v:shape w14:anchorId="7A65C4A4" id="_x0000_s1030" type="#_x0000_t202" style="position:absolute;left:0;text-align:left;margin-left:-1.1pt;margin-top:12.25pt;width:257.25pt;height:69.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" filled="f" stroked="f" strokeweight=".5pt">
                <v:textbox style="mso-fit-shape-to-text:t">
                  <w:txbxContent>
                    <w:p w14:paraId="34B9270C" w14:textId="5F25468C" w:rsidR="008B23BB" w:rsidRDefault="008B23BB" w:rsidP="00FB30FD">
                      <w:pPr>
                        <w:rPr>
                          <w:b/>
                          <w:bCs/>
                          <w:color w:val="000000"/>
                          <w:sz w:val="28"/>
                          <w:szCs w:val="28"/>
                        </w:rPr>
                      </w:pPr>
                      <w:r>
                        <w:rPr>
                          <w:rFonts w:ascii="黑体" w:eastAsia="黑体" w:hAnsi="黑体" w:cs="黑体" w:hint="eastAsia"/>
                          <w:sz w:val="28"/>
                          <w:szCs w:val="28"/>
                        </w:rPr>
                        <w:t xml:space="preserve">Calibration Specification </w:t>
                      </w:r>
                      <w:r w:rsidR="00FB30FD">
                        <w:rPr>
                          <w:rFonts w:ascii="黑体" w:eastAsia="黑体" w:hAnsi="黑体" w:hint="eastAsia"/>
                          <w:spacing w:val="-20"/>
                          <w:sz w:val="28"/>
                          <w:szCs w:val="28"/>
                        </w:rPr>
                        <w:t>of</w:t>
                      </w:r>
                      <w:r w:rsidR="00FB30FD" w:rsidRPr="00032698">
                        <w:rPr>
                          <w:rFonts w:ascii="黑体" w:eastAsia="黑体" w:hAnsi="黑体" w:hint="eastAsia"/>
                          <w:spacing w:val="-20"/>
                          <w:sz w:val="28"/>
                          <w:szCs w:val="28"/>
                        </w:rPr>
                        <w:t xml:space="preserve"> </w:t>
                      </w:r>
                      <w:r w:rsidR="00FB30FD">
                        <w:rPr>
                          <w:rFonts w:ascii="黑体" w:eastAsia="黑体" w:hAnsi="黑体"/>
                          <w:spacing w:val="-20"/>
                          <w:sz w:val="28"/>
                          <w:szCs w:val="28"/>
                        </w:rPr>
                        <w:t>Power Capacitance and Inductance</w:t>
                      </w:r>
                      <w:r w:rsidR="00FB30FD" w:rsidRPr="00032698">
                        <w:rPr>
                          <w:rFonts w:ascii="黑体" w:eastAsia="黑体" w:hAnsi="黑体"/>
                          <w:spacing w:val="-20"/>
                          <w:sz w:val="28"/>
                          <w:szCs w:val="28"/>
                        </w:rPr>
                        <w:t xml:space="preserve"> Tester</w:t>
                      </w:r>
                      <w:r w:rsidR="00FB30FD">
                        <w:rPr>
                          <w:rFonts w:ascii="黑体" w:eastAsia="黑体" w:hAnsi="黑体"/>
                          <w:spacing w:val="-20"/>
                          <w:sz w:val="28"/>
                          <w:szCs w:val="28"/>
                        </w:rPr>
                        <w:t>s</w:t>
                      </w:r>
                    </w:p>
                  </w:txbxContent>
                </v:textbox>
              </v:shape>
            </w:pict>
          </mc:Fallback>
        </mc:AlternateContent>
      </w:r>
      <w:r w:rsidR="00CA3CAD">
        <w:rPr>
          <w:rFonts w:ascii="Times New Roman" w:eastAsia="黑体" w:hAnsi="Times New Roman"/>
          <w:sz w:val="28"/>
        </w:rPr>
        <w:t xml:space="preserve">       </w:t>
      </w:r>
      <w:r>
        <w:rPr>
          <w:noProof/>
          <w:sz w:val="28"/>
        </w:rPr>
        <mc:AlternateContent>
          <mc:Choice Requires="wps">
            <w:drawing>
              <wp:anchor distT="0" distB="0" distL="114300" distR="114300" simplePos="0" relativeHeight="251655680" behindDoc="0" locked="0" layoutInCell="1" allowOverlap="1" wp14:anchorId="01A5E7C5" wp14:editId="4C119066">
                <wp:simplePos x="0" y="0"/>
                <wp:positionH relativeFrom="column">
                  <wp:posOffset>0</wp:posOffset>
                </wp:positionH>
                <wp:positionV relativeFrom="paragraph">
                  <wp:posOffset>0</wp:posOffset>
                </wp:positionV>
                <wp:extent cx="297815" cy="289560"/>
                <wp:effectExtent l="0" t="0" r="0" b="0"/>
                <wp:wrapNone/>
                <wp:docPr id="204"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7815" cy="289560"/>
                        </a:xfrm>
                        <a:prstGeom prst="rect">
                          <a:avLst/>
                        </a:prstGeom>
                        <a:noFill/>
                        <a:ln w="6350">
                          <a:noFill/>
                        </a:ln>
                      </wps:spPr>
                      <wps:txbx>
                        <w:txbxContent>
                          <w:p w14:paraId="4D7474D8" w14:textId="77777777" w:rsidR="008B23BB" w:rsidRDefault="008B23BB"/>
                        </w:txbxContent>
                      </wps:txbx>
                      <wps:bodyPr wrap="none" anchor="t">
                        <a:spAutoFit/>
                      </wps:bodyPr>
                    </wps:wsp>
                  </a:graphicData>
                </a:graphic>
                <wp14:sizeRelH relativeFrom="page">
                  <wp14:pctWidth>0</wp14:pctWidth>
                </wp14:sizeRelH>
                <wp14:sizeRelV relativeFrom="page">
                  <wp14:pctHeight>0</wp14:pctHeight>
                </wp14:sizeRelV>
              </wp:anchor>
            </w:drawing>
          </mc:Choice>
          <mc:Fallback>
            <w:pict>
              <v:shape w14:anchorId="01A5E7C5" id="文本框 2" o:spid="_x0000_s1031" type="#_x0000_t202" style="position:absolute;left:0;text-align:left;margin-left:0;margin-top:0;width:23.45pt;height:22.8pt;z-index:251655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" filled="f" stroked="f" strokeweight=".5pt">
                <v:textbox style="mso-fit-shape-to-text:t">
                  <w:txbxContent>
                    <w:p w14:paraId="4D7474D8" w14:textId="77777777" w:rsidR="008B23BB" w:rsidRDefault="008B23BB"/>
                  </w:txbxContent>
                </v:textbox>
              </v:shape>
            </w:pict>
          </mc:Fallback>
        </mc:AlternateContent>
      </w:r>
    </w:p>
    <w:p w14:paraId="269123D9" w14:textId="77777777" w:rsidR="00CA3CAD" w:rsidRDefault="00CA3CAD">
      <w:pPr>
        <w:pStyle w:val="af2"/>
        <w:spacing w:line="360" w:lineRule="auto"/>
        <w:rPr>
          <w:rFonts w:ascii="Times New Roman" w:eastAsia="黑体" w:hAnsi="Times New Roman"/>
          <w:sz w:val="28"/>
        </w:rPr>
      </w:pPr>
    </w:p>
    <w:p w14:paraId="2918FBBF" w14:textId="77777777" w:rsidR="00CA3CAD" w:rsidRDefault="00CA3CAD">
      <w:pPr>
        <w:pStyle w:val="af2"/>
        <w:spacing w:line="360" w:lineRule="auto"/>
        <w:rPr>
          <w:rFonts w:ascii="Times New Roman" w:eastAsia="黑体" w:hAnsi="Times New Roman"/>
          <w:sz w:val="28"/>
        </w:rPr>
      </w:pPr>
    </w:p>
    <w:p w14:paraId="3E7EA5E7" w14:textId="77777777" w:rsidR="00CA3CAD" w:rsidRDefault="00CA3CAD">
      <w:pPr>
        <w:pStyle w:val="af2"/>
        <w:spacing w:line="360" w:lineRule="auto"/>
        <w:rPr>
          <w:rFonts w:ascii="Times New Roman" w:eastAsia="黑体" w:hAnsi="Times New Roman"/>
          <w:sz w:val="28"/>
        </w:rPr>
      </w:pPr>
    </w:p>
    <w:p w14:paraId="1BAF6EC1" w14:textId="77777777" w:rsidR="00CA3CAD" w:rsidRDefault="00CA3CAD">
      <w:pPr>
        <w:pStyle w:val="af2"/>
        <w:spacing w:line="360" w:lineRule="auto"/>
        <w:rPr>
          <w:rFonts w:ascii="Times New Roman" w:eastAsia="黑体" w:hAnsi="Times New Roman"/>
          <w:sz w:val="28"/>
        </w:rPr>
      </w:pPr>
      <w:r>
        <w:rPr>
          <w:rFonts w:ascii="Times New Roman" w:eastAsia="黑体" w:hAnsi="Times New Roman" w:hint="eastAsia"/>
          <w:sz w:val="28"/>
        </w:rPr>
        <w:t xml:space="preserve">     </w:t>
      </w:r>
    </w:p>
    <w:p w14:paraId="3438A1CE" w14:textId="77777777" w:rsidR="00CA3CAD" w:rsidRDefault="00CA3CAD">
      <w:pPr>
        <w:pStyle w:val="af2"/>
        <w:spacing w:line="360" w:lineRule="auto"/>
        <w:rPr>
          <w:rFonts w:ascii="Times New Roman" w:eastAsia="黑体" w:hAnsi="Times New Roman"/>
          <w:sz w:val="28"/>
        </w:rPr>
      </w:pPr>
    </w:p>
    <w:p w14:paraId="7BA41E72" w14:textId="77777777" w:rsidR="00CA3CAD" w:rsidRDefault="00CA3CAD">
      <w:pPr>
        <w:pStyle w:val="af2"/>
        <w:spacing w:line="360" w:lineRule="auto"/>
        <w:rPr>
          <w:rFonts w:ascii="Times New Roman" w:eastAsia="黑体" w:hAnsi="Times New Roman"/>
          <w:sz w:val="28"/>
        </w:rPr>
      </w:pPr>
    </w:p>
    <w:p w14:paraId="6230E79C" w14:textId="77777777" w:rsidR="00CA3CAD" w:rsidRDefault="00CA3CAD">
      <w:pPr>
        <w:pStyle w:val="af2"/>
        <w:spacing w:beforeLines="100" w:before="312" w:line="360" w:lineRule="auto"/>
        <w:rPr>
          <w:rFonts w:ascii="Times New Roman" w:eastAsia="黑体" w:hAnsi="Times New Roman"/>
          <w:sz w:val="28"/>
        </w:rPr>
      </w:pPr>
    </w:p>
    <w:tbl>
      <w:tblPr>
        <w:tblW w:w="0" w:type="auto"/>
        <w:tblInd w:w="1400" w:type="dxa"/>
        <w:tblLook w:val="0000" w:firstRow="0" w:lastRow="0" w:firstColumn="0" w:lastColumn="0" w:noHBand="0" w:noVBand="0"/>
      </w:tblPr>
      <w:tblGrid>
        <w:gridCol w:w="2233"/>
        <w:gridCol w:w="4563"/>
      </w:tblGrid>
      <w:tr w:rsidR="00CA3CAD" w:rsidRPr="00716DCA" w14:paraId="6057EF8C" w14:textId="77777777">
        <w:trPr>
          <w:trHeight w:val="794"/>
        </w:trPr>
        <w:tc>
          <w:tcPr>
            <w:tcW w:w="2233" w:type="dxa"/>
            <w:vAlign w:val="center"/>
          </w:tcPr>
          <w:p w14:paraId="0932309B" w14:textId="77777777" w:rsidR="00CA3CAD" w:rsidRDefault="00CA3CAD">
            <w:pPr>
              <w:pStyle w:val="af2"/>
              <w:jc w:val="distribute"/>
              <w:rPr>
                <w:rFonts w:ascii="黑体" w:eastAsia="黑体" w:hAnsi="黑体" w:cs="黑体" w:hint="eastAsia"/>
                <w:sz w:val="28"/>
              </w:rPr>
            </w:pPr>
            <w:r>
              <w:rPr>
                <w:rFonts w:ascii="黑体" w:eastAsia="黑体" w:hAnsi="黑体" w:cs="黑体" w:hint="eastAsia"/>
                <w:spacing w:val="10"/>
                <w:sz w:val="28"/>
              </w:rPr>
              <w:t>归 口 单 位</w:t>
            </w:r>
            <w:r>
              <w:rPr>
                <w:rFonts w:ascii="黑体" w:eastAsia="黑体" w:hAnsi="黑体" w:cs="黑体" w:hint="eastAsia"/>
                <w:sz w:val="28"/>
              </w:rPr>
              <w:t>：</w:t>
            </w:r>
          </w:p>
        </w:tc>
        <w:tc>
          <w:tcPr>
            <w:tcW w:w="4563" w:type="dxa"/>
            <w:vAlign w:val="center"/>
          </w:tcPr>
          <w:p w14:paraId="657F511F" w14:textId="0E3BA622" w:rsidR="00CA3CAD" w:rsidRDefault="00BA1071">
            <w:pPr>
              <w:pStyle w:val="af2"/>
              <w:jc w:val="left"/>
              <w:rPr>
                <w:rFonts w:hAnsi="宋体" w:cs="宋体" w:hint="eastAsia"/>
                <w:sz w:val="28"/>
              </w:rPr>
            </w:pPr>
            <w:r>
              <w:rPr>
                <w:rFonts w:hAnsi="宋体" w:cs="宋体" w:hint="eastAsia"/>
                <w:sz w:val="28"/>
              </w:rPr>
              <w:t>全国电磁计量技术委员会</w:t>
            </w:r>
          </w:p>
        </w:tc>
      </w:tr>
      <w:tr w:rsidR="00CA3CAD" w14:paraId="517D916F" w14:textId="77777777">
        <w:trPr>
          <w:trHeight w:val="794"/>
        </w:trPr>
        <w:tc>
          <w:tcPr>
            <w:tcW w:w="2233" w:type="dxa"/>
            <w:vAlign w:val="center"/>
          </w:tcPr>
          <w:p w14:paraId="288DAD2B" w14:textId="77777777" w:rsidR="00CA3CAD" w:rsidRDefault="00CA3CAD">
            <w:pPr>
              <w:pStyle w:val="af2"/>
              <w:jc w:val="distribute"/>
              <w:rPr>
                <w:rFonts w:ascii="黑体" w:eastAsia="黑体" w:hAnsi="黑体" w:cs="黑体" w:hint="eastAsia"/>
                <w:sz w:val="28"/>
              </w:rPr>
            </w:pPr>
            <w:r>
              <w:rPr>
                <w:rFonts w:ascii="黑体" w:eastAsia="黑体" w:hAnsi="黑体" w:cs="黑体" w:hint="eastAsia"/>
                <w:sz w:val="28"/>
              </w:rPr>
              <w:t>主要</w:t>
            </w:r>
            <w:r>
              <w:rPr>
                <w:rFonts w:ascii="黑体" w:eastAsia="黑体" w:hAnsi="黑体" w:cs="黑体" w:hint="eastAsia"/>
                <w:spacing w:val="10"/>
                <w:sz w:val="28"/>
              </w:rPr>
              <w:t>起草单位</w:t>
            </w:r>
            <w:r>
              <w:rPr>
                <w:rFonts w:ascii="黑体" w:eastAsia="黑体" w:hAnsi="黑体" w:cs="黑体" w:hint="eastAsia"/>
                <w:sz w:val="28"/>
              </w:rPr>
              <w:t>：</w:t>
            </w:r>
          </w:p>
        </w:tc>
        <w:tc>
          <w:tcPr>
            <w:tcW w:w="4563" w:type="dxa"/>
            <w:vAlign w:val="center"/>
          </w:tcPr>
          <w:p w14:paraId="5E392642" w14:textId="77777777" w:rsidR="00CA3CAD" w:rsidRDefault="00B86A90">
            <w:pPr>
              <w:pStyle w:val="af2"/>
              <w:jc w:val="left"/>
              <w:rPr>
                <w:rFonts w:hAnsi="宋体" w:cs="宋体" w:hint="eastAsia"/>
                <w:sz w:val="28"/>
              </w:rPr>
            </w:pPr>
            <w:r>
              <w:rPr>
                <w:rFonts w:hAnsi="宋体" w:cs="宋体" w:hint="eastAsia"/>
                <w:sz w:val="28"/>
              </w:rPr>
              <w:t>天津市计量监督检测科学研究院</w:t>
            </w:r>
          </w:p>
        </w:tc>
      </w:tr>
      <w:tr w:rsidR="00CA3CAD" w14:paraId="037ABDE5" w14:textId="77777777">
        <w:trPr>
          <w:trHeight w:val="794"/>
        </w:trPr>
        <w:tc>
          <w:tcPr>
            <w:tcW w:w="2233" w:type="dxa"/>
            <w:vAlign w:val="center"/>
          </w:tcPr>
          <w:p w14:paraId="594138E6" w14:textId="77777777" w:rsidR="00CA3CAD" w:rsidRDefault="008F7A7B">
            <w:pPr>
              <w:pStyle w:val="af2"/>
              <w:jc w:val="distribute"/>
              <w:rPr>
                <w:rFonts w:ascii="黑体" w:eastAsia="黑体" w:hAnsi="黑体" w:cs="黑体" w:hint="eastAsia"/>
                <w:sz w:val="28"/>
              </w:rPr>
            </w:pPr>
            <w:r>
              <w:rPr>
                <w:rFonts w:ascii="黑体" w:eastAsia="黑体" w:hAnsi="黑体" w:cs="黑体" w:hint="eastAsia"/>
                <w:sz w:val="28"/>
              </w:rPr>
              <w:t xml:space="preserve"> </w:t>
            </w:r>
          </w:p>
        </w:tc>
        <w:tc>
          <w:tcPr>
            <w:tcW w:w="4563" w:type="dxa"/>
            <w:vAlign w:val="center"/>
          </w:tcPr>
          <w:p w14:paraId="3630A6C6" w14:textId="11A099BE" w:rsidR="00CA3CAD" w:rsidRDefault="00A53CD7" w:rsidP="000405C3">
            <w:pPr>
              <w:pStyle w:val="af2"/>
              <w:jc w:val="left"/>
              <w:rPr>
                <w:rFonts w:hAnsi="宋体" w:cs="宋体" w:hint="eastAsia"/>
                <w:sz w:val="28"/>
              </w:rPr>
            </w:pPr>
            <w:r>
              <w:rPr>
                <w:rFonts w:hAnsi="宋体" w:cs="宋体" w:hint="eastAsia"/>
                <w:sz w:val="28"/>
              </w:rPr>
              <w:t xml:space="preserve"> </w:t>
            </w:r>
          </w:p>
        </w:tc>
      </w:tr>
    </w:tbl>
    <w:p w14:paraId="16D3A401" w14:textId="24F4D9D0" w:rsidR="00CA3CAD" w:rsidRDefault="00CA3CAD">
      <w:pPr>
        <w:pStyle w:val="af2"/>
        <w:spacing w:line="360" w:lineRule="auto"/>
        <w:rPr>
          <w:rFonts w:ascii="Times New Roman" w:eastAsia="黑体" w:hAnsi="Times New Roman"/>
          <w:sz w:val="28"/>
        </w:rPr>
      </w:pPr>
      <w:r>
        <w:rPr>
          <w:rFonts w:ascii="Times New Roman" w:eastAsia="黑体" w:hAnsi="Times New Roman" w:hint="eastAsia"/>
          <w:sz w:val="28"/>
        </w:rPr>
        <w:t xml:space="preserve">                 </w:t>
      </w:r>
      <w:bookmarkStart w:id="0" w:name="OLE_LINK1"/>
      <w:r w:rsidR="000405C3">
        <w:rPr>
          <w:rFonts w:ascii="Times New Roman" w:eastAsia="黑体" w:hAnsi="Times New Roman"/>
          <w:sz w:val="28"/>
        </w:rPr>
        <w:t xml:space="preserve">         </w:t>
      </w:r>
      <w:r w:rsidR="00A53CD7">
        <w:rPr>
          <w:rFonts w:hAnsi="宋体" w:cs="宋体" w:hint="eastAsia"/>
          <w:sz w:val="28"/>
        </w:rPr>
        <w:t xml:space="preserve"> </w:t>
      </w:r>
    </w:p>
    <w:p w14:paraId="50477B7A" w14:textId="77777777" w:rsidR="00CA3CAD" w:rsidRDefault="00CA3CAD">
      <w:pPr>
        <w:pStyle w:val="af2"/>
        <w:spacing w:line="360" w:lineRule="auto"/>
        <w:rPr>
          <w:rFonts w:ascii="Times New Roman" w:eastAsia="黑体" w:hAnsi="Times New Roman"/>
          <w:sz w:val="28"/>
        </w:rPr>
      </w:pPr>
    </w:p>
    <w:p w14:paraId="6158CB3D" w14:textId="77777777" w:rsidR="00CA3CAD" w:rsidRPr="00FA747B" w:rsidRDefault="00CA3CAD">
      <w:pPr>
        <w:pStyle w:val="af2"/>
        <w:spacing w:line="360" w:lineRule="auto"/>
        <w:rPr>
          <w:rFonts w:ascii="Times New Roman" w:eastAsia="黑体" w:hAnsi="Times New Roman"/>
          <w:sz w:val="28"/>
        </w:rPr>
      </w:pPr>
    </w:p>
    <w:bookmarkEnd w:id="0"/>
    <w:p w14:paraId="2679CDC9" w14:textId="77777777" w:rsidR="00CA3CAD" w:rsidRDefault="00CA3CAD">
      <w:pPr>
        <w:pStyle w:val="af2"/>
        <w:spacing w:line="360" w:lineRule="auto"/>
        <w:rPr>
          <w:rFonts w:ascii="Times New Roman" w:hAnsi="Times New Roman"/>
        </w:rPr>
      </w:pPr>
      <w:r>
        <w:rPr>
          <w:rFonts w:ascii="Times New Roman" w:hAnsi="Times New Roman"/>
        </w:rPr>
        <w:t xml:space="preserve"> </w:t>
      </w:r>
    </w:p>
    <w:p w14:paraId="29D85DB4" w14:textId="77777777" w:rsidR="00CA3CAD" w:rsidRDefault="00CA3CAD">
      <w:pPr>
        <w:pStyle w:val="af2"/>
        <w:spacing w:line="360" w:lineRule="auto"/>
        <w:rPr>
          <w:rFonts w:ascii="Times New Roman" w:hAnsi="Times New Roman"/>
        </w:rPr>
      </w:pPr>
    </w:p>
    <w:p w14:paraId="6C8F9961" w14:textId="77777777" w:rsidR="00CA3CAD" w:rsidRDefault="00CA3CAD">
      <w:pPr>
        <w:pStyle w:val="af2"/>
        <w:spacing w:line="360" w:lineRule="auto"/>
        <w:ind w:right="-193"/>
        <w:rPr>
          <w:rFonts w:ascii="Times New Roman" w:hAnsi="Times New Roman"/>
          <w:sz w:val="28"/>
        </w:rPr>
      </w:pPr>
      <w:r>
        <w:rPr>
          <w:rFonts w:ascii="Times New Roman" w:hAnsi="Times New Roman" w:hint="eastAsia"/>
          <w:sz w:val="28"/>
        </w:rPr>
        <w:t xml:space="preserve">                                                                         </w:t>
      </w:r>
    </w:p>
    <w:p w14:paraId="5BFC1A05" w14:textId="141DA94F" w:rsidR="009C1E07" w:rsidRDefault="00CA3CAD" w:rsidP="00436D66">
      <w:pPr>
        <w:spacing w:beforeLines="110" w:before="343"/>
        <w:ind w:firstLineChars="200" w:firstLine="560"/>
        <w:rPr>
          <w:rFonts w:ascii="宋体" w:hAnsi="宋体" w:cs="宋体" w:hint="eastAsia"/>
          <w:sz w:val="28"/>
        </w:rPr>
        <w:sectPr w:rsidR="009C1E07">
          <w:headerReference w:type="even" r:id="rId12"/>
          <w:headerReference w:type="default" r:id="rId13"/>
          <w:footerReference w:type="even" r:id="rId14"/>
          <w:footerReference w:type="default" r:id="rId15"/>
          <w:headerReference w:type="first" r:id="rId16"/>
          <w:footerReference w:type="first" r:id="rId17"/>
          <w:pgSz w:w="11906" w:h="16838"/>
          <w:pgMar w:top="1417" w:right="1418" w:bottom="1141" w:left="1417" w:header="1417" w:footer="850" w:gutter="0"/>
          <w:pgNumType w:start="1"/>
          <w:cols w:space="720"/>
          <w:titlePg/>
          <w:docGrid w:type="linesAndChars" w:linePitch="312"/>
        </w:sectPr>
      </w:pPr>
      <w:r>
        <w:rPr>
          <w:rFonts w:ascii="宋体" w:hAnsi="宋体" w:cs="宋体" w:hint="eastAsia"/>
          <w:sz w:val="28"/>
        </w:rPr>
        <w:t>本规范委托</w:t>
      </w:r>
      <w:r w:rsidR="00BA1071">
        <w:rPr>
          <w:rFonts w:ascii="宋体" w:hAnsi="宋体" w:cs="宋体" w:hint="eastAsia"/>
          <w:sz w:val="28"/>
        </w:rPr>
        <w:t>全国电磁计量</w:t>
      </w:r>
      <w:bookmarkStart w:id="1" w:name="OLE_LINK3"/>
      <w:r w:rsidR="00BA1071">
        <w:rPr>
          <w:rFonts w:ascii="宋体" w:hAnsi="宋体" w:cs="宋体" w:hint="eastAsia"/>
          <w:sz w:val="28"/>
        </w:rPr>
        <w:t>技术委员会</w:t>
      </w:r>
      <w:r>
        <w:rPr>
          <w:rFonts w:ascii="宋体" w:hAnsi="宋体" w:cs="宋体" w:hint="eastAsia"/>
          <w:sz w:val="28"/>
        </w:rPr>
        <w:t>负责解释</w:t>
      </w:r>
    </w:p>
    <w:p w14:paraId="717F0E5A" w14:textId="77777777" w:rsidR="00CA3CAD" w:rsidRPr="009C1E07" w:rsidRDefault="00CA3CAD" w:rsidP="00436D66">
      <w:pPr>
        <w:spacing w:beforeLines="110" w:before="343"/>
        <w:ind w:firstLineChars="200" w:firstLine="560"/>
        <w:rPr>
          <w:rFonts w:ascii="宋体" w:hAnsi="宋体" w:hint="eastAsia"/>
          <w:sz w:val="28"/>
        </w:rPr>
      </w:pPr>
    </w:p>
    <w:p w14:paraId="3256790C" w14:textId="77777777" w:rsidR="00AD1405" w:rsidRDefault="00AD1405">
      <w:pPr>
        <w:pStyle w:val="af2"/>
        <w:spacing w:line="360" w:lineRule="auto"/>
        <w:rPr>
          <w:rFonts w:ascii="Times New Roman" w:eastAsia="黑体" w:hAnsi="Times New Roman"/>
          <w:sz w:val="28"/>
        </w:rPr>
      </w:pPr>
    </w:p>
    <w:p w14:paraId="3A6E9FFF" w14:textId="77777777" w:rsidR="00296459" w:rsidRDefault="00296459" w:rsidP="00296459">
      <w:pPr>
        <w:pStyle w:val="af2"/>
        <w:spacing w:beforeLines="100" w:before="312" w:line="360" w:lineRule="auto"/>
        <w:rPr>
          <w:rFonts w:ascii="黑体" w:eastAsia="黑体" w:hAnsi="黑体" w:cs="黑体" w:hint="eastAsia"/>
          <w:sz w:val="28"/>
          <w:szCs w:val="28"/>
        </w:rPr>
      </w:pPr>
      <w:r>
        <w:rPr>
          <w:rFonts w:ascii="黑体" w:eastAsia="黑体" w:hAnsi="黑体" w:cs="黑体" w:hint="eastAsia"/>
          <w:sz w:val="28"/>
          <w:szCs w:val="28"/>
        </w:rPr>
        <w:t>本规范主要起草人：</w:t>
      </w:r>
    </w:p>
    <w:p w14:paraId="40FCBCEC" w14:textId="429C85D2" w:rsidR="00296459" w:rsidRDefault="00FB30FD" w:rsidP="00296459">
      <w:pPr>
        <w:pStyle w:val="af2"/>
        <w:spacing w:line="360" w:lineRule="auto"/>
        <w:ind w:firstLineChars="528" w:firstLine="1478"/>
        <w:rPr>
          <w:rFonts w:hAnsi="宋体" w:cs="宋体" w:hint="eastAsia"/>
          <w:sz w:val="28"/>
          <w:szCs w:val="28"/>
        </w:rPr>
      </w:pPr>
      <w:r>
        <w:rPr>
          <w:rFonts w:hAnsi="宋体" w:cs="宋体" w:hint="eastAsia"/>
          <w:sz w:val="28"/>
          <w:szCs w:val="28"/>
        </w:rPr>
        <w:t>XXX</w:t>
      </w:r>
      <w:r>
        <w:rPr>
          <w:rFonts w:hAnsi="宋体" w:cs="宋体"/>
          <w:sz w:val="28"/>
          <w:szCs w:val="28"/>
        </w:rPr>
        <w:t xml:space="preserve">   </w:t>
      </w:r>
      <w:r w:rsidR="00296459">
        <w:rPr>
          <w:rFonts w:hAnsi="宋体" w:cs="宋体" w:hint="eastAsia"/>
          <w:sz w:val="28"/>
          <w:szCs w:val="28"/>
        </w:rPr>
        <w:t xml:space="preserve">     天津市计量监督检测科学研究院</w:t>
      </w:r>
    </w:p>
    <w:p w14:paraId="3AE887EB" w14:textId="0308E6CE" w:rsidR="00296459" w:rsidRDefault="00FB30FD" w:rsidP="00296459">
      <w:pPr>
        <w:pStyle w:val="af2"/>
        <w:spacing w:line="360" w:lineRule="auto"/>
        <w:ind w:firstLineChars="528" w:firstLine="1478"/>
        <w:rPr>
          <w:rFonts w:hAnsi="宋体" w:cs="宋体" w:hint="eastAsia"/>
          <w:sz w:val="28"/>
          <w:szCs w:val="28"/>
        </w:rPr>
      </w:pPr>
      <w:r>
        <w:rPr>
          <w:rFonts w:hAnsi="宋体" w:cs="宋体" w:hint="eastAsia"/>
          <w:sz w:val="28"/>
          <w:szCs w:val="28"/>
        </w:rPr>
        <w:t>XXX</w:t>
      </w:r>
      <w:r>
        <w:rPr>
          <w:rFonts w:hAnsi="宋体" w:cs="宋体"/>
          <w:sz w:val="28"/>
          <w:szCs w:val="28"/>
        </w:rPr>
        <w:t xml:space="preserve">   </w:t>
      </w:r>
      <w:r w:rsidR="00296459">
        <w:rPr>
          <w:rFonts w:hAnsi="宋体" w:cs="宋体" w:hint="eastAsia"/>
          <w:sz w:val="28"/>
          <w:szCs w:val="28"/>
        </w:rPr>
        <w:t xml:space="preserve">     天津市计量监督检测科学研究院</w:t>
      </w:r>
    </w:p>
    <w:p w14:paraId="05B32894" w14:textId="2DAB2860" w:rsidR="00296459" w:rsidRDefault="00296459" w:rsidP="00FB30FD">
      <w:pPr>
        <w:pStyle w:val="af2"/>
        <w:spacing w:line="360" w:lineRule="auto"/>
        <w:ind w:firstLineChars="828" w:firstLine="2318"/>
        <w:rPr>
          <w:rFonts w:hAnsi="宋体" w:cs="宋体" w:hint="eastAsia"/>
          <w:sz w:val="28"/>
        </w:rPr>
      </w:pPr>
      <w:r>
        <w:rPr>
          <w:rFonts w:hAnsi="宋体" w:cs="宋体" w:hint="eastAsia"/>
          <w:bCs/>
          <w:sz w:val="28"/>
          <w:szCs w:val="28"/>
        </w:rPr>
        <w:t xml:space="preserve">     </w:t>
      </w:r>
      <w:r w:rsidR="00A53CD7">
        <w:rPr>
          <w:rFonts w:hAnsi="宋体" w:cs="宋体" w:hint="eastAsia"/>
          <w:sz w:val="28"/>
        </w:rPr>
        <w:t xml:space="preserve"> </w:t>
      </w:r>
    </w:p>
    <w:p w14:paraId="2C1621E0" w14:textId="0A89E413" w:rsidR="006030FB" w:rsidRDefault="006030FB" w:rsidP="00FB30FD">
      <w:pPr>
        <w:pStyle w:val="af2"/>
        <w:spacing w:line="360" w:lineRule="auto"/>
        <w:ind w:firstLineChars="828" w:firstLine="2318"/>
        <w:rPr>
          <w:rFonts w:hAnsi="宋体" w:cs="宋体" w:hint="eastAsia"/>
          <w:sz w:val="28"/>
          <w:szCs w:val="28"/>
        </w:rPr>
      </w:pPr>
      <w:r>
        <w:rPr>
          <w:rFonts w:hAnsi="宋体" w:cs="宋体" w:hint="eastAsia"/>
          <w:sz w:val="28"/>
        </w:rPr>
        <w:t xml:space="preserve"> </w:t>
      </w:r>
      <w:r>
        <w:rPr>
          <w:rFonts w:hAnsi="宋体" w:cs="宋体"/>
          <w:sz w:val="28"/>
        </w:rPr>
        <w:t xml:space="preserve">    </w:t>
      </w:r>
      <w:r w:rsidR="00A53CD7">
        <w:rPr>
          <w:rFonts w:hAnsi="宋体" w:cs="宋体" w:hint="eastAsia"/>
          <w:sz w:val="28"/>
        </w:rPr>
        <w:t xml:space="preserve"> </w:t>
      </w:r>
    </w:p>
    <w:p w14:paraId="31761659" w14:textId="77777777" w:rsidR="006030FB" w:rsidRDefault="006030FB" w:rsidP="00296459">
      <w:pPr>
        <w:pStyle w:val="af2"/>
        <w:spacing w:line="360" w:lineRule="auto"/>
        <w:ind w:firstLineChars="528" w:firstLine="1478"/>
        <w:rPr>
          <w:rFonts w:hAnsi="宋体" w:cs="宋体" w:hint="eastAsia"/>
          <w:bCs/>
          <w:sz w:val="28"/>
          <w:szCs w:val="28"/>
        </w:rPr>
      </w:pPr>
    </w:p>
    <w:p w14:paraId="45285FF3" w14:textId="77777777" w:rsidR="00296459" w:rsidRDefault="00296459" w:rsidP="00296459">
      <w:pPr>
        <w:pStyle w:val="af2"/>
        <w:spacing w:line="360" w:lineRule="auto"/>
        <w:ind w:firstLineChars="300" w:firstLine="840"/>
        <w:rPr>
          <w:rFonts w:ascii="黑体" w:eastAsia="黑体" w:hAnsi="黑体" w:cs="黑体" w:hint="eastAsia"/>
          <w:sz w:val="28"/>
          <w:szCs w:val="28"/>
        </w:rPr>
      </w:pPr>
      <w:r>
        <w:rPr>
          <w:rFonts w:ascii="黑体" w:eastAsia="黑体" w:hAnsi="黑体" w:cs="黑体" w:hint="eastAsia"/>
          <w:sz w:val="28"/>
          <w:szCs w:val="28"/>
        </w:rPr>
        <w:t>参加起草人：</w:t>
      </w:r>
    </w:p>
    <w:p w14:paraId="4F52E0AB" w14:textId="70BC1CE7" w:rsidR="00296459" w:rsidRDefault="00296459" w:rsidP="00A53CD7">
      <w:pPr>
        <w:pStyle w:val="af2"/>
        <w:spacing w:line="360" w:lineRule="auto"/>
        <w:ind w:firstLineChars="828" w:firstLine="2318"/>
        <w:rPr>
          <w:rFonts w:hAnsi="宋体" w:cs="宋体" w:hint="eastAsia"/>
          <w:sz w:val="28"/>
          <w:szCs w:val="28"/>
        </w:rPr>
      </w:pPr>
      <w:r>
        <w:rPr>
          <w:rFonts w:hAnsi="宋体" w:cs="宋体" w:hint="eastAsia"/>
          <w:sz w:val="28"/>
          <w:szCs w:val="28"/>
        </w:rPr>
        <w:t xml:space="preserve">     </w:t>
      </w:r>
      <w:r w:rsidR="00A53CD7">
        <w:rPr>
          <w:rFonts w:hAnsi="宋体" w:cs="宋体" w:hint="eastAsia"/>
          <w:sz w:val="28"/>
          <w:szCs w:val="28"/>
        </w:rPr>
        <w:t xml:space="preserve"> </w:t>
      </w:r>
    </w:p>
    <w:p w14:paraId="3981DA8F" w14:textId="1315DD5B" w:rsidR="00296459" w:rsidRDefault="006030FB" w:rsidP="00296459">
      <w:pPr>
        <w:pStyle w:val="af2"/>
        <w:spacing w:line="360" w:lineRule="auto"/>
        <w:ind w:firstLineChars="528" w:firstLine="1478"/>
        <w:rPr>
          <w:rFonts w:hAnsi="宋体" w:cs="宋体" w:hint="eastAsia"/>
          <w:sz w:val="28"/>
          <w:szCs w:val="28"/>
        </w:rPr>
      </w:pPr>
      <w:r>
        <w:rPr>
          <w:rFonts w:hAnsi="宋体" w:cs="宋体" w:hint="eastAsia"/>
          <w:sz w:val="28"/>
          <w:szCs w:val="28"/>
        </w:rPr>
        <w:t xml:space="preserve"> </w:t>
      </w:r>
    </w:p>
    <w:p w14:paraId="45AA8301" w14:textId="77777777" w:rsidR="00296459" w:rsidRDefault="00296459" w:rsidP="00296459">
      <w:pPr>
        <w:pStyle w:val="af2"/>
        <w:spacing w:line="360" w:lineRule="auto"/>
        <w:ind w:firstLineChars="528" w:firstLine="1478"/>
        <w:rPr>
          <w:rFonts w:hAnsi="宋体" w:cs="宋体" w:hint="eastAsia"/>
          <w:sz w:val="28"/>
          <w:szCs w:val="28"/>
        </w:rPr>
      </w:pPr>
      <w:r>
        <w:rPr>
          <w:rFonts w:hAnsi="宋体" w:cs="宋体" w:hint="eastAsia"/>
          <w:sz w:val="28"/>
          <w:szCs w:val="28"/>
        </w:rPr>
        <w:t xml:space="preserve">      </w:t>
      </w:r>
    </w:p>
    <w:p w14:paraId="39709C26" w14:textId="77777777" w:rsidR="00296459" w:rsidRDefault="00296459" w:rsidP="00296459">
      <w:pPr>
        <w:tabs>
          <w:tab w:val="left" w:pos="1777"/>
        </w:tabs>
        <w:jc w:val="left"/>
      </w:pPr>
    </w:p>
    <w:p w14:paraId="30232F07" w14:textId="77777777" w:rsidR="00296459" w:rsidRDefault="00296459" w:rsidP="00296459">
      <w:pPr>
        <w:tabs>
          <w:tab w:val="left" w:pos="1777"/>
        </w:tabs>
        <w:jc w:val="left"/>
      </w:pPr>
    </w:p>
    <w:p w14:paraId="50CFF57C" w14:textId="77777777" w:rsidR="00296459" w:rsidRDefault="00296459" w:rsidP="00296459">
      <w:pPr>
        <w:tabs>
          <w:tab w:val="left" w:pos="1777"/>
        </w:tabs>
        <w:jc w:val="left"/>
      </w:pPr>
    </w:p>
    <w:p w14:paraId="55097CFF" w14:textId="77777777" w:rsidR="00296459" w:rsidRDefault="00296459" w:rsidP="00296459">
      <w:pPr>
        <w:tabs>
          <w:tab w:val="left" w:pos="1777"/>
        </w:tabs>
        <w:jc w:val="left"/>
      </w:pPr>
    </w:p>
    <w:p w14:paraId="680D3281" w14:textId="77777777" w:rsidR="00296459" w:rsidRDefault="00296459" w:rsidP="00296459">
      <w:pPr>
        <w:tabs>
          <w:tab w:val="left" w:pos="1777"/>
        </w:tabs>
        <w:jc w:val="left"/>
      </w:pPr>
    </w:p>
    <w:p w14:paraId="5D575FF8" w14:textId="77777777" w:rsidR="00296459" w:rsidRDefault="00296459" w:rsidP="00296459">
      <w:pPr>
        <w:tabs>
          <w:tab w:val="left" w:pos="1777"/>
        </w:tabs>
        <w:jc w:val="left"/>
      </w:pPr>
    </w:p>
    <w:p w14:paraId="7C099684" w14:textId="77777777" w:rsidR="00296459" w:rsidRDefault="00296459" w:rsidP="00296459">
      <w:pPr>
        <w:tabs>
          <w:tab w:val="left" w:pos="1777"/>
        </w:tabs>
        <w:jc w:val="left"/>
      </w:pPr>
    </w:p>
    <w:p w14:paraId="16E03599" w14:textId="77777777" w:rsidR="00296459" w:rsidRDefault="00296459" w:rsidP="00296459">
      <w:pPr>
        <w:tabs>
          <w:tab w:val="left" w:pos="1777"/>
        </w:tabs>
        <w:jc w:val="left"/>
      </w:pPr>
    </w:p>
    <w:p w14:paraId="3274FAEF" w14:textId="77777777" w:rsidR="00296459" w:rsidRDefault="00296459" w:rsidP="00296459">
      <w:pPr>
        <w:tabs>
          <w:tab w:val="left" w:pos="1777"/>
        </w:tabs>
        <w:jc w:val="left"/>
      </w:pPr>
    </w:p>
    <w:p w14:paraId="4CCB802F" w14:textId="77777777" w:rsidR="00296459" w:rsidRDefault="00296459" w:rsidP="00296459">
      <w:pPr>
        <w:tabs>
          <w:tab w:val="left" w:pos="1777"/>
        </w:tabs>
        <w:jc w:val="left"/>
      </w:pPr>
    </w:p>
    <w:p w14:paraId="3601715A" w14:textId="77777777" w:rsidR="00296459" w:rsidRDefault="00296459" w:rsidP="00296459">
      <w:pPr>
        <w:tabs>
          <w:tab w:val="left" w:pos="1777"/>
        </w:tabs>
        <w:jc w:val="left"/>
      </w:pPr>
    </w:p>
    <w:p w14:paraId="70666135" w14:textId="77777777" w:rsidR="00296459" w:rsidRDefault="00296459" w:rsidP="00296459">
      <w:pPr>
        <w:tabs>
          <w:tab w:val="left" w:pos="1777"/>
        </w:tabs>
        <w:jc w:val="left"/>
      </w:pPr>
    </w:p>
    <w:p w14:paraId="22AC3474" w14:textId="77777777" w:rsidR="00296459" w:rsidRDefault="00296459" w:rsidP="00296459">
      <w:pPr>
        <w:tabs>
          <w:tab w:val="left" w:pos="1777"/>
        </w:tabs>
        <w:jc w:val="left"/>
      </w:pPr>
    </w:p>
    <w:p w14:paraId="436505E8" w14:textId="77777777" w:rsidR="00296459" w:rsidRDefault="00296459" w:rsidP="00296459">
      <w:pPr>
        <w:tabs>
          <w:tab w:val="left" w:pos="1777"/>
        </w:tabs>
        <w:jc w:val="left"/>
      </w:pPr>
    </w:p>
    <w:p w14:paraId="15A05EDD" w14:textId="77777777" w:rsidR="00296459" w:rsidRDefault="00296459">
      <w:pPr>
        <w:pStyle w:val="af2"/>
        <w:spacing w:line="360" w:lineRule="auto"/>
        <w:rPr>
          <w:rFonts w:ascii="Times New Roman" w:eastAsia="黑体" w:hAnsi="Times New Roman"/>
          <w:sz w:val="28"/>
        </w:rPr>
        <w:sectPr w:rsidR="00296459">
          <w:pgSz w:w="11906" w:h="16838"/>
          <w:pgMar w:top="1417" w:right="1418" w:bottom="1141" w:left="1417" w:header="1417" w:footer="850" w:gutter="0"/>
          <w:pgNumType w:start="1"/>
          <w:cols w:space="720"/>
          <w:titlePg/>
          <w:docGrid w:type="linesAndChars" w:linePitch="312"/>
        </w:sectPr>
      </w:pPr>
    </w:p>
    <w:p w14:paraId="446405FF" w14:textId="77777777" w:rsidR="00961DAA" w:rsidRDefault="00961DAA">
      <w:pPr>
        <w:tabs>
          <w:tab w:val="left" w:pos="1777"/>
        </w:tabs>
        <w:jc w:val="left"/>
      </w:pPr>
    </w:p>
    <w:p w14:paraId="4C46ECF0" w14:textId="77777777" w:rsidR="00961DAA" w:rsidRPr="00776242" w:rsidRDefault="00961DAA" w:rsidP="00961DAA">
      <w:pPr>
        <w:jc w:val="center"/>
        <w:rPr>
          <w:rFonts w:ascii="黑体" w:eastAsia="黑体" w:hAnsi="黑体" w:hint="eastAsia"/>
          <w:color w:val="000000"/>
          <w:kern w:val="0"/>
          <w:sz w:val="44"/>
          <w:szCs w:val="44"/>
        </w:rPr>
      </w:pPr>
      <w:r w:rsidRPr="00776242">
        <w:rPr>
          <w:rFonts w:ascii="黑体" w:eastAsia="黑体" w:hAnsi="黑体" w:hint="eastAsia"/>
          <w:color w:val="000000"/>
          <w:kern w:val="0"/>
          <w:sz w:val="44"/>
          <w:szCs w:val="44"/>
        </w:rPr>
        <w:t>目   录</w:t>
      </w:r>
    </w:p>
    <w:p w14:paraId="04EF2D22" w14:textId="4FFC8460" w:rsidR="00ED6E11" w:rsidRPr="00ED6E11" w:rsidRDefault="00961DAA">
      <w:pPr>
        <w:pStyle w:val="TOC1"/>
        <w:rPr>
          <w:rFonts w:ascii="Times New Roman" w:hAnsi="Times New Roman"/>
          <w:noProof/>
          <w:sz w:val="24"/>
          <w:szCs w:val="24"/>
          <w14:ligatures w14:val="standardContextual"/>
        </w:rPr>
      </w:pPr>
      <w:r w:rsidRPr="00ED6E11">
        <w:rPr>
          <w:rFonts w:ascii="Times New Roman" w:hAnsi="Times New Roman"/>
          <w:sz w:val="24"/>
          <w:szCs w:val="24"/>
        </w:rPr>
        <w:fldChar w:fldCharType="begin"/>
      </w:r>
      <w:r w:rsidRPr="00ED6E11">
        <w:rPr>
          <w:rStyle w:val="aff0"/>
          <w:rFonts w:ascii="Times New Roman" w:hAnsi="Times New Roman"/>
          <w:sz w:val="24"/>
          <w:szCs w:val="24"/>
        </w:rPr>
        <w:instrText xml:space="preserve"> TOC \o "1-2" \h \z \u \t "</w:instrText>
      </w:r>
      <w:r w:rsidRPr="00ED6E11">
        <w:rPr>
          <w:rStyle w:val="aff0"/>
          <w:rFonts w:ascii="Times New Roman" w:hAnsi="Times New Roman"/>
          <w:sz w:val="24"/>
          <w:szCs w:val="24"/>
        </w:rPr>
        <w:instrText>标题</w:instrText>
      </w:r>
      <w:r w:rsidRPr="00ED6E11">
        <w:rPr>
          <w:rStyle w:val="aff0"/>
          <w:rFonts w:ascii="Times New Roman" w:hAnsi="Times New Roman"/>
          <w:sz w:val="24"/>
          <w:szCs w:val="24"/>
        </w:rPr>
        <w:instrText xml:space="preserve"> 3,3" </w:instrText>
      </w:r>
      <w:r w:rsidRPr="00ED6E11">
        <w:rPr>
          <w:rFonts w:ascii="Times New Roman" w:hAnsi="Times New Roman"/>
          <w:sz w:val="24"/>
          <w:szCs w:val="24"/>
        </w:rPr>
        <w:fldChar w:fldCharType="separate"/>
      </w:r>
      <w:hyperlink w:anchor="_Toc202450882" w:history="1">
        <w:r w:rsidR="00ED6E11" w:rsidRPr="00ED6E11">
          <w:rPr>
            <w:rStyle w:val="aff0"/>
            <w:rFonts w:ascii="Times New Roman" w:hAnsi="Times New Roman"/>
            <w:noProof/>
            <w:sz w:val="24"/>
            <w:szCs w:val="24"/>
          </w:rPr>
          <w:t>引</w:t>
        </w:r>
        <w:r w:rsidR="00ED6E11" w:rsidRPr="00ED6E11">
          <w:rPr>
            <w:rStyle w:val="aff0"/>
            <w:rFonts w:ascii="Times New Roman" w:hAnsi="Times New Roman"/>
            <w:noProof/>
            <w:sz w:val="24"/>
            <w:szCs w:val="24"/>
          </w:rPr>
          <w:t xml:space="preserve"> </w:t>
        </w:r>
        <w:r w:rsidR="00ED6E11" w:rsidRPr="00ED6E11">
          <w:rPr>
            <w:rStyle w:val="aff0"/>
            <w:rFonts w:ascii="Times New Roman" w:hAnsi="Times New Roman"/>
            <w:noProof/>
            <w:sz w:val="24"/>
            <w:szCs w:val="24"/>
          </w:rPr>
          <w:t>言</w:t>
        </w:r>
        <w:r w:rsidR="00ED6E11" w:rsidRPr="00ED6E11">
          <w:rPr>
            <w:rFonts w:ascii="Times New Roman" w:hAnsi="Times New Roman"/>
            <w:noProof/>
            <w:webHidden/>
            <w:sz w:val="24"/>
            <w:szCs w:val="24"/>
          </w:rPr>
          <w:tab/>
        </w:r>
        <w:bookmarkStart w:id="2" w:name="OLE_LINK15"/>
        <w:r w:rsidR="007850D6">
          <w:rPr>
            <w:rFonts w:ascii="Times New Roman" w:hAnsi="Times New Roman" w:hint="eastAsia"/>
            <w:noProof/>
            <w:webHidden/>
            <w:sz w:val="24"/>
            <w:szCs w:val="24"/>
          </w:rPr>
          <w:t>(</w:t>
        </w:r>
        <w:r w:rsidR="007850D6" w:rsidRPr="00ED6E11">
          <w:rPr>
            <w:rFonts w:ascii="Times New Roman" w:hAnsi="Times New Roman"/>
            <w:noProof/>
            <w:webHidden/>
            <w:sz w:val="24"/>
            <w:szCs w:val="24"/>
          </w:rPr>
          <w:fldChar w:fldCharType="begin"/>
        </w:r>
        <w:r w:rsidR="007850D6" w:rsidRPr="00ED6E11">
          <w:rPr>
            <w:rFonts w:ascii="Times New Roman" w:hAnsi="Times New Roman"/>
            <w:noProof/>
            <w:webHidden/>
            <w:sz w:val="24"/>
            <w:szCs w:val="24"/>
          </w:rPr>
          <w:instrText xml:space="preserve"> PAGEREF _Toc202450882 \h </w:instrText>
        </w:r>
        <w:r w:rsidR="007850D6" w:rsidRPr="00ED6E11">
          <w:rPr>
            <w:rFonts w:ascii="Times New Roman" w:hAnsi="Times New Roman"/>
            <w:noProof/>
            <w:webHidden/>
            <w:sz w:val="24"/>
            <w:szCs w:val="24"/>
          </w:rPr>
        </w:r>
        <w:r w:rsidR="007850D6" w:rsidRPr="00ED6E11">
          <w:rPr>
            <w:rFonts w:ascii="Times New Roman" w:hAnsi="Times New Roman"/>
            <w:noProof/>
            <w:webHidden/>
            <w:sz w:val="24"/>
            <w:szCs w:val="24"/>
          </w:rPr>
          <w:fldChar w:fldCharType="separate"/>
        </w:r>
        <w:r w:rsidR="007850D6" w:rsidRPr="00ED6E11">
          <w:rPr>
            <w:rFonts w:ascii="Times New Roman" w:hAnsi="Times New Roman"/>
            <w:noProof/>
            <w:webHidden/>
            <w:sz w:val="24"/>
            <w:szCs w:val="24"/>
          </w:rPr>
          <w:t>II</w:t>
        </w:r>
        <w:r w:rsidR="007850D6" w:rsidRPr="00ED6E11">
          <w:rPr>
            <w:rFonts w:ascii="Times New Roman" w:hAnsi="Times New Roman"/>
            <w:noProof/>
            <w:webHidden/>
            <w:sz w:val="24"/>
            <w:szCs w:val="24"/>
          </w:rPr>
          <w:fldChar w:fldCharType="end"/>
        </w:r>
        <w:r w:rsidR="007850D6">
          <w:rPr>
            <w:rFonts w:ascii="Times New Roman" w:hAnsi="Times New Roman" w:hint="eastAsia"/>
            <w:noProof/>
            <w:webHidden/>
            <w:sz w:val="24"/>
            <w:szCs w:val="24"/>
          </w:rPr>
          <w:t>)</w:t>
        </w:r>
        <w:bookmarkEnd w:id="2"/>
      </w:hyperlink>
      <w:r w:rsidR="007850D6" w:rsidRPr="00ED6E11">
        <w:rPr>
          <w:rFonts w:ascii="Times New Roman" w:hAnsi="Times New Roman" w:hint="eastAsia"/>
          <w:noProof/>
          <w:sz w:val="24"/>
          <w:szCs w:val="24"/>
          <w14:ligatures w14:val="standardContextual"/>
        </w:rPr>
        <w:t xml:space="preserve"> </w:t>
      </w:r>
    </w:p>
    <w:p w14:paraId="66A3347C" w14:textId="233E7390" w:rsidR="00ED6E11" w:rsidRPr="00ED6E11" w:rsidRDefault="00ED6E11">
      <w:pPr>
        <w:pStyle w:val="TOC1"/>
        <w:rPr>
          <w:rFonts w:ascii="Times New Roman" w:hAnsi="Times New Roman"/>
          <w:noProof/>
          <w:sz w:val="24"/>
          <w:szCs w:val="24"/>
          <w14:ligatures w14:val="standardContextual"/>
        </w:rPr>
      </w:pPr>
      <w:hyperlink w:anchor="_Toc202450883" w:history="1">
        <w:r w:rsidRPr="00ED6E11">
          <w:rPr>
            <w:rStyle w:val="aff0"/>
            <w:rFonts w:ascii="Times New Roman" w:hAnsi="Times New Roman"/>
            <w:noProof/>
            <w:kern w:val="0"/>
            <w:sz w:val="24"/>
            <w:szCs w:val="24"/>
          </w:rPr>
          <w:t>1</w:t>
        </w:r>
        <w:r w:rsidR="007850D6">
          <w:rPr>
            <w:rFonts w:ascii="Times New Roman" w:hAnsi="Times New Roman" w:hint="eastAsia"/>
            <w:noProof/>
            <w:sz w:val="24"/>
            <w:szCs w:val="24"/>
            <w14:ligatures w14:val="standardContextual"/>
          </w:rPr>
          <w:t xml:space="preserve">  </w:t>
        </w:r>
        <w:r w:rsidRPr="00ED6E11">
          <w:rPr>
            <w:rStyle w:val="aff0"/>
            <w:rFonts w:ascii="Times New Roman" w:hAnsi="Times New Roman"/>
            <w:noProof/>
            <w:kern w:val="0"/>
            <w:sz w:val="24"/>
            <w:szCs w:val="24"/>
          </w:rPr>
          <w:t>范围</w:t>
        </w:r>
        <w:r w:rsidRPr="00ED6E11">
          <w:rPr>
            <w:rFonts w:ascii="Times New Roman" w:hAnsi="Times New Roman"/>
            <w:noProof/>
            <w:webHidden/>
            <w:sz w:val="24"/>
            <w:szCs w:val="24"/>
          </w:rPr>
          <w:tab/>
        </w:r>
        <w:r w:rsidR="007850D6">
          <w:rPr>
            <w:rFonts w:ascii="Times New Roman" w:hAnsi="Times New Roman" w:hint="eastAsia"/>
            <w:noProof/>
            <w:webHidden/>
            <w:sz w:val="24"/>
            <w:szCs w:val="24"/>
          </w:rPr>
          <w:t>(1)</w:t>
        </w:r>
      </w:hyperlink>
      <w:r w:rsidR="007850D6" w:rsidRPr="00ED6E11">
        <w:rPr>
          <w:rFonts w:ascii="Times New Roman" w:hAnsi="Times New Roman"/>
          <w:noProof/>
          <w:sz w:val="24"/>
          <w:szCs w:val="24"/>
          <w14:ligatures w14:val="standardContextual"/>
        </w:rPr>
        <w:t xml:space="preserve"> </w:t>
      </w:r>
    </w:p>
    <w:p w14:paraId="1E216FA9" w14:textId="259D6B49" w:rsidR="00ED6E11" w:rsidRPr="00ED6E11" w:rsidRDefault="00ED6E11">
      <w:pPr>
        <w:pStyle w:val="TOC1"/>
        <w:rPr>
          <w:rFonts w:ascii="Times New Roman" w:hAnsi="Times New Roman"/>
          <w:noProof/>
          <w:sz w:val="24"/>
          <w:szCs w:val="24"/>
          <w14:ligatures w14:val="standardContextual"/>
        </w:rPr>
      </w:pPr>
      <w:hyperlink w:anchor="_Toc202450884" w:history="1">
        <w:r w:rsidRPr="00ED6E11">
          <w:rPr>
            <w:rStyle w:val="aff0"/>
            <w:rFonts w:ascii="Times New Roman" w:hAnsi="Times New Roman"/>
            <w:noProof/>
            <w:kern w:val="0"/>
            <w:sz w:val="24"/>
            <w:szCs w:val="24"/>
          </w:rPr>
          <w:t>2</w:t>
        </w:r>
        <w:r w:rsidR="007850D6">
          <w:rPr>
            <w:rFonts w:ascii="Times New Roman" w:hAnsi="Times New Roman" w:hint="eastAsia"/>
            <w:noProof/>
            <w:sz w:val="24"/>
            <w:szCs w:val="24"/>
            <w14:ligatures w14:val="standardContextual"/>
          </w:rPr>
          <w:t xml:space="preserve">  </w:t>
        </w:r>
        <w:r w:rsidRPr="00ED6E11">
          <w:rPr>
            <w:rStyle w:val="aff0"/>
            <w:rFonts w:ascii="Times New Roman" w:hAnsi="Times New Roman"/>
            <w:noProof/>
            <w:kern w:val="0"/>
            <w:sz w:val="24"/>
            <w:szCs w:val="24"/>
          </w:rPr>
          <w:t>引用文件</w:t>
        </w:r>
        <w:r w:rsidRPr="00ED6E11">
          <w:rPr>
            <w:rFonts w:ascii="Times New Roman" w:hAnsi="Times New Roman"/>
            <w:noProof/>
            <w:webHidden/>
            <w:sz w:val="24"/>
            <w:szCs w:val="24"/>
          </w:rPr>
          <w:tab/>
        </w:r>
        <w:bookmarkStart w:id="3" w:name="OLE_LINK16"/>
        <w:r w:rsidR="007850D6">
          <w:rPr>
            <w:rFonts w:ascii="Times New Roman" w:hAnsi="Times New Roman" w:hint="eastAsia"/>
            <w:noProof/>
            <w:webHidden/>
            <w:sz w:val="24"/>
            <w:szCs w:val="24"/>
          </w:rPr>
          <w:t>(1)</w:t>
        </w:r>
        <w:bookmarkEnd w:id="3"/>
      </w:hyperlink>
      <w:r w:rsidR="007850D6" w:rsidRPr="00ED6E11">
        <w:rPr>
          <w:rFonts w:ascii="Times New Roman" w:hAnsi="Times New Roman"/>
          <w:noProof/>
          <w:sz w:val="24"/>
          <w:szCs w:val="24"/>
          <w14:ligatures w14:val="standardContextual"/>
        </w:rPr>
        <w:t xml:space="preserve"> </w:t>
      </w:r>
    </w:p>
    <w:p w14:paraId="03C56E7B" w14:textId="78F37CE5" w:rsidR="00ED6E11" w:rsidRPr="00ED6E11" w:rsidRDefault="00ED6E11">
      <w:pPr>
        <w:pStyle w:val="TOC1"/>
        <w:rPr>
          <w:rFonts w:ascii="Times New Roman" w:hAnsi="Times New Roman"/>
          <w:noProof/>
          <w:sz w:val="24"/>
          <w:szCs w:val="24"/>
          <w14:ligatures w14:val="standardContextual"/>
        </w:rPr>
      </w:pPr>
      <w:hyperlink w:anchor="_Toc202450885" w:history="1">
        <w:r w:rsidRPr="00ED6E11">
          <w:rPr>
            <w:rStyle w:val="aff0"/>
            <w:rFonts w:ascii="Times New Roman" w:hAnsi="Times New Roman"/>
            <w:noProof/>
            <w:kern w:val="0"/>
            <w:sz w:val="24"/>
            <w:szCs w:val="24"/>
          </w:rPr>
          <w:t>3</w:t>
        </w:r>
        <w:r w:rsidR="007850D6">
          <w:rPr>
            <w:rFonts w:ascii="Times New Roman" w:hAnsi="Times New Roman" w:hint="eastAsia"/>
            <w:noProof/>
            <w:sz w:val="24"/>
            <w:szCs w:val="24"/>
            <w14:ligatures w14:val="standardContextual"/>
          </w:rPr>
          <w:t xml:space="preserve">  </w:t>
        </w:r>
        <w:r w:rsidRPr="00ED6E11">
          <w:rPr>
            <w:rStyle w:val="aff0"/>
            <w:rFonts w:ascii="Times New Roman" w:hAnsi="Times New Roman"/>
            <w:noProof/>
            <w:kern w:val="0"/>
            <w:sz w:val="24"/>
            <w:szCs w:val="24"/>
          </w:rPr>
          <w:t>术语</w:t>
        </w:r>
        <w:r w:rsidRPr="00ED6E11">
          <w:rPr>
            <w:rFonts w:ascii="Times New Roman" w:hAnsi="Times New Roman"/>
            <w:noProof/>
            <w:webHidden/>
            <w:sz w:val="24"/>
            <w:szCs w:val="24"/>
          </w:rPr>
          <w:tab/>
        </w:r>
        <w:r w:rsidR="007850D6" w:rsidRPr="007850D6">
          <w:rPr>
            <w:rFonts w:ascii="Times New Roman" w:hAnsi="Times New Roman" w:hint="eastAsia"/>
            <w:noProof/>
            <w:webHidden/>
            <w:sz w:val="24"/>
            <w:szCs w:val="24"/>
          </w:rPr>
          <w:t>(1)</w:t>
        </w:r>
      </w:hyperlink>
      <w:r w:rsidR="007850D6" w:rsidRPr="00ED6E11">
        <w:rPr>
          <w:rFonts w:ascii="Times New Roman" w:hAnsi="Times New Roman"/>
          <w:noProof/>
          <w:sz w:val="24"/>
          <w:szCs w:val="24"/>
          <w14:ligatures w14:val="standardContextual"/>
        </w:rPr>
        <w:t xml:space="preserve"> </w:t>
      </w:r>
    </w:p>
    <w:p w14:paraId="482C0E1E" w14:textId="470C4CC2" w:rsidR="00ED6E11" w:rsidRPr="00ED6E11" w:rsidRDefault="00ED6E11">
      <w:pPr>
        <w:pStyle w:val="TOC2"/>
        <w:rPr>
          <w:rFonts w:ascii="Times New Roman" w:hAnsi="Times New Roman"/>
          <w:noProof/>
          <w:sz w:val="24"/>
          <w:szCs w:val="24"/>
          <w14:ligatures w14:val="standardContextual"/>
        </w:rPr>
      </w:pPr>
      <w:hyperlink w:anchor="_Toc202450886" w:history="1">
        <w:r w:rsidRPr="00ED6E11">
          <w:rPr>
            <w:rStyle w:val="aff0"/>
            <w:rFonts w:ascii="Times New Roman" w:hAnsi="Times New Roman"/>
            <w:noProof/>
            <w:sz w:val="24"/>
            <w:szCs w:val="24"/>
          </w:rPr>
          <w:t>3.1</w:t>
        </w:r>
        <w:r w:rsidR="007850D6">
          <w:rPr>
            <w:rStyle w:val="aff0"/>
            <w:rFonts w:ascii="Times New Roman" w:hAnsi="Times New Roman" w:hint="eastAsia"/>
            <w:noProof/>
            <w:sz w:val="24"/>
            <w:szCs w:val="24"/>
          </w:rPr>
          <w:t xml:space="preserve">  </w:t>
        </w:r>
        <w:r w:rsidRPr="00ED6E11">
          <w:rPr>
            <w:rStyle w:val="aff0"/>
            <w:rFonts w:ascii="Times New Roman" w:hAnsi="Times New Roman"/>
            <w:noProof/>
            <w:sz w:val="24"/>
            <w:szCs w:val="24"/>
          </w:rPr>
          <w:t>电力电容电感测试仪</w:t>
        </w:r>
        <w:r w:rsidRPr="00ED6E11">
          <w:rPr>
            <w:rFonts w:ascii="Times New Roman" w:hAnsi="Times New Roman"/>
            <w:noProof/>
            <w:webHidden/>
            <w:sz w:val="24"/>
            <w:szCs w:val="24"/>
          </w:rPr>
          <w:tab/>
        </w:r>
        <w:r w:rsidR="007850D6" w:rsidRPr="007850D6">
          <w:rPr>
            <w:rFonts w:ascii="Times New Roman" w:hAnsi="Times New Roman" w:hint="eastAsia"/>
            <w:noProof/>
            <w:webHidden/>
            <w:sz w:val="24"/>
            <w:szCs w:val="24"/>
          </w:rPr>
          <w:t>(1)</w:t>
        </w:r>
      </w:hyperlink>
      <w:r w:rsidR="007850D6" w:rsidRPr="00ED6E11">
        <w:rPr>
          <w:rFonts w:ascii="Times New Roman" w:hAnsi="Times New Roman"/>
          <w:noProof/>
          <w:sz w:val="24"/>
          <w:szCs w:val="24"/>
          <w14:ligatures w14:val="standardContextual"/>
        </w:rPr>
        <w:t xml:space="preserve"> </w:t>
      </w:r>
    </w:p>
    <w:p w14:paraId="5D267FE5" w14:textId="275F205E" w:rsidR="00ED6E11" w:rsidRPr="00ED6E11" w:rsidRDefault="00ED6E11">
      <w:pPr>
        <w:pStyle w:val="TOC1"/>
        <w:rPr>
          <w:rFonts w:ascii="Times New Roman" w:hAnsi="Times New Roman"/>
          <w:noProof/>
          <w:sz w:val="24"/>
          <w:szCs w:val="24"/>
          <w14:ligatures w14:val="standardContextual"/>
        </w:rPr>
      </w:pPr>
      <w:hyperlink w:anchor="_Toc202450887" w:history="1">
        <w:r w:rsidRPr="00ED6E11">
          <w:rPr>
            <w:rStyle w:val="aff0"/>
            <w:rFonts w:ascii="Times New Roman" w:hAnsi="Times New Roman"/>
            <w:noProof/>
            <w:kern w:val="0"/>
            <w:sz w:val="24"/>
            <w:szCs w:val="24"/>
          </w:rPr>
          <w:t>4</w:t>
        </w:r>
        <w:r w:rsidR="007850D6">
          <w:rPr>
            <w:rFonts w:ascii="Times New Roman" w:hAnsi="Times New Roman" w:hint="eastAsia"/>
            <w:noProof/>
            <w:sz w:val="24"/>
            <w:szCs w:val="24"/>
            <w14:ligatures w14:val="standardContextual"/>
          </w:rPr>
          <w:t xml:space="preserve">  </w:t>
        </w:r>
        <w:r w:rsidRPr="00ED6E11">
          <w:rPr>
            <w:rStyle w:val="aff0"/>
            <w:rFonts w:ascii="Times New Roman" w:hAnsi="Times New Roman"/>
            <w:noProof/>
            <w:kern w:val="0"/>
            <w:sz w:val="24"/>
            <w:szCs w:val="24"/>
          </w:rPr>
          <w:t>概述</w:t>
        </w:r>
        <w:r w:rsidRPr="00ED6E11">
          <w:rPr>
            <w:rFonts w:ascii="Times New Roman" w:hAnsi="Times New Roman"/>
            <w:noProof/>
            <w:webHidden/>
            <w:sz w:val="24"/>
            <w:szCs w:val="24"/>
          </w:rPr>
          <w:tab/>
        </w:r>
        <w:r w:rsidR="007850D6" w:rsidRPr="007850D6">
          <w:rPr>
            <w:rFonts w:ascii="Times New Roman" w:hAnsi="Times New Roman" w:hint="eastAsia"/>
            <w:noProof/>
            <w:webHidden/>
            <w:sz w:val="24"/>
            <w:szCs w:val="24"/>
          </w:rPr>
          <w:t>(1)</w:t>
        </w:r>
      </w:hyperlink>
      <w:r w:rsidR="007850D6" w:rsidRPr="00ED6E11">
        <w:rPr>
          <w:rFonts w:ascii="Times New Roman" w:hAnsi="Times New Roman"/>
          <w:noProof/>
          <w:sz w:val="24"/>
          <w:szCs w:val="24"/>
          <w14:ligatures w14:val="standardContextual"/>
        </w:rPr>
        <w:t xml:space="preserve"> </w:t>
      </w:r>
    </w:p>
    <w:p w14:paraId="29055CB8" w14:textId="7EC613FF" w:rsidR="00ED6E11" w:rsidRPr="00ED6E11" w:rsidRDefault="00ED6E11">
      <w:pPr>
        <w:pStyle w:val="TOC1"/>
        <w:rPr>
          <w:rFonts w:ascii="Times New Roman" w:hAnsi="Times New Roman"/>
          <w:noProof/>
          <w:sz w:val="24"/>
          <w:szCs w:val="24"/>
          <w14:ligatures w14:val="standardContextual"/>
        </w:rPr>
      </w:pPr>
      <w:hyperlink w:anchor="_Toc202450888" w:history="1">
        <w:r w:rsidRPr="00ED6E11">
          <w:rPr>
            <w:rStyle w:val="aff0"/>
            <w:rFonts w:ascii="Times New Roman" w:hAnsi="Times New Roman"/>
            <w:noProof/>
            <w:kern w:val="0"/>
            <w:sz w:val="24"/>
            <w:szCs w:val="24"/>
          </w:rPr>
          <w:t>5</w:t>
        </w:r>
        <w:r w:rsidR="007850D6">
          <w:rPr>
            <w:rFonts w:ascii="Times New Roman" w:hAnsi="Times New Roman" w:hint="eastAsia"/>
            <w:noProof/>
            <w:sz w:val="24"/>
            <w:szCs w:val="24"/>
            <w14:ligatures w14:val="standardContextual"/>
          </w:rPr>
          <w:t xml:space="preserve">  </w:t>
        </w:r>
        <w:r w:rsidRPr="00ED6E11">
          <w:rPr>
            <w:rStyle w:val="aff0"/>
            <w:rFonts w:ascii="Times New Roman" w:hAnsi="Times New Roman"/>
            <w:noProof/>
            <w:kern w:val="0"/>
            <w:sz w:val="24"/>
            <w:szCs w:val="24"/>
          </w:rPr>
          <w:t>计量特性</w:t>
        </w:r>
        <w:r w:rsidRPr="00ED6E11">
          <w:rPr>
            <w:rFonts w:ascii="Times New Roman" w:hAnsi="Times New Roman"/>
            <w:noProof/>
            <w:webHidden/>
            <w:sz w:val="24"/>
            <w:szCs w:val="24"/>
          </w:rPr>
          <w:tab/>
        </w:r>
        <w:r w:rsidR="007850D6" w:rsidRPr="007850D6">
          <w:rPr>
            <w:rFonts w:ascii="Times New Roman" w:hAnsi="Times New Roman" w:hint="eastAsia"/>
            <w:noProof/>
            <w:webHidden/>
            <w:sz w:val="24"/>
            <w:szCs w:val="24"/>
          </w:rPr>
          <w:t>(</w:t>
        </w:r>
        <w:r w:rsidR="007850D6">
          <w:rPr>
            <w:rFonts w:ascii="Times New Roman" w:hAnsi="Times New Roman" w:hint="eastAsia"/>
            <w:noProof/>
            <w:webHidden/>
            <w:sz w:val="24"/>
            <w:szCs w:val="24"/>
          </w:rPr>
          <w:t>2</w:t>
        </w:r>
        <w:r w:rsidR="007850D6" w:rsidRPr="007850D6">
          <w:rPr>
            <w:rFonts w:ascii="Times New Roman" w:hAnsi="Times New Roman" w:hint="eastAsia"/>
            <w:noProof/>
            <w:webHidden/>
            <w:sz w:val="24"/>
            <w:szCs w:val="24"/>
          </w:rPr>
          <w:t>)</w:t>
        </w:r>
      </w:hyperlink>
      <w:r w:rsidR="007850D6" w:rsidRPr="00ED6E11">
        <w:rPr>
          <w:rFonts w:ascii="Times New Roman" w:hAnsi="Times New Roman"/>
          <w:noProof/>
          <w:sz w:val="24"/>
          <w:szCs w:val="24"/>
          <w14:ligatures w14:val="standardContextual"/>
        </w:rPr>
        <w:t xml:space="preserve"> </w:t>
      </w:r>
    </w:p>
    <w:p w14:paraId="4DC2C13B" w14:textId="78510704" w:rsidR="00ED6E11" w:rsidRPr="00ED6E11" w:rsidRDefault="00ED6E11">
      <w:pPr>
        <w:pStyle w:val="TOC2"/>
        <w:rPr>
          <w:rFonts w:ascii="Times New Roman" w:hAnsi="Times New Roman"/>
          <w:noProof/>
          <w:sz w:val="24"/>
          <w:szCs w:val="24"/>
          <w14:ligatures w14:val="standardContextual"/>
        </w:rPr>
      </w:pPr>
      <w:hyperlink w:anchor="_Toc202450889" w:history="1">
        <w:r w:rsidRPr="00ED6E11">
          <w:rPr>
            <w:rStyle w:val="aff0"/>
            <w:rFonts w:ascii="Times New Roman" w:hAnsi="Times New Roman"/>
            <w:noProof/>
            <w:sz w:val="24"/>
            <w:szCs w:val="24"/>
          </w:rPr>
          <w:t>5.1</w:t>
        </w:r>
        <w:r w:rsidR="007850D6">
          <w:rPr>
            <w:rStyle w:val="aff0"/>
            <w:rFonts w:ascii="Times New Roman" w:hAnsi="Times New Roman" w:hint="eastAsia"/>
            <w:noProof/>
            <w:sz w:val="24"/>
            <w:szCs w:val="24"/>
          </w:rPr>
          <w:t xml:space="preserve">  </w:t>
        </w:r>
        <w:r w:rsidRPr="00ED6E11">
          <w:rPr>
            <w:rStyle w:val="aff0"/>
            <w:rFonts w:ascii="Times New Roman" w:hAnsi="Times New Roman"/>
            <w:noProof/>
            <w:sz w:val="24"/>
            <w:szCs w:val="24"/>
          </w:rPr>
          <w:t>电容量</w:t>
        </w:r>
        <w:r w:rsidRPr="00ED6E11">
          <w:rPr>
            <w:rFonts w:ascii="Times New Roman" w:hAnsi="Times New Roman"/>
            <w:noProof/>
            <w:webHidden/>
            <w:sz w:val="24"/>
            <w:szCs w:val="24"/>
          </w:rPr>
          <w:tab/>
        </w:r>
        <w:bookmarkStart w:id="4" w:name="OLE_LINK17"/>
        <w:r w:rsidR="007850D6" w:rsidRPr="007850D6">
          <w:rPr>
            <w:rFonts w:ascii="Times New Roman" w:hAnsi="Times New Roman" w:hint="eastAsia"/>
            <w:noProof/>
            <w:webHidden/>
            <w:sz w:val="24"/>
            <w:szCs w:val="24"/>
          </w:rPr>
          <w:t>(</w:t>
        </w:r>
        <w:r w:rsidR="007850D6">
          <w:rPr>
            <w:rFonts w:ascii="Times New Roman" w:hAnsi="Times New Roman" w:hint="eastAsia"/>
            <w:noProof/>
            <w:webHidden/>
            <w:sz w:val="24"/>
            <w:szCs w:val="24"/>
          </w:rPr>
          <w:t>2</w:t>
        </w:r>
        <w:r w:rsidR="007850D6" w:rsidRPr="007850D6">
          <w:rPr>
            <w:rFonts w:ascii="Times New Roman" w:hAnsi="Times New Roman" w:hint="eastAsia"/>
            <w:noProof/>
            <w:webHidden/>
            <w:sz w:val="24"/>
            <w:szCs w:val="24"/>
          </w:rPr>
          <w:t>)</w:t>
        </w:r>
        <w:bookmarkEnd w:id="4"/>
      </w:hyperlink>
      <w:r w:rsidR="007850D6" w:rsidRPr="00ED6E11">
        <w:rPr>
          <w:rFonts w:ascii="Times New Roman" w:hAnsi="Times New Roman"/>
          <w:noProof/>
          <w:sz w:val="24"/>
          <w:szCs w:val="24"/>
          <w14:ligatures w14:val="standardContextual"/>
        </w:rPr>
        <w:t xml:space="preserve"> </w:t>
      </w:r>
    </w:p>
    <w:p w14:paraId="437BCBBA" w14:textId="0BEF27F2" w:rsidR="00ED6E11" w:rsidRPr="00ED6E11" w:rsidRDefault="00ED6E11">
      <w:pPr>
        <w:pStyle w:val="TOC2"/>
        <w:rPr>
          <w:rFonts w:ascii="Times New Roman" w:hAnsi="Times New Roman"/>
          <w:noProof/>
          <w:sz w:val="24"/>
          <w:szCs w:val="24"/>
          <w14:ligatures w14:val="standardContextual"/>
        </w:rPr>
      </w:pPr>
      <w:hyperlink w:anchor="_Toc202450890" w:history="1">
        <w:r w:rsidRPr="00ED6E11">
          <w:rPr>
            <w:rStyle w:val="aff0"/>
            <w:rFonts w:ascii="Times New Roman" w:hAnsi="Times New Roman"/>
            <w:noProof/>
            <w:sz w:val="24"/>
            <w:szCs w:val="24"/>
          </w:rPr>
          <w:t xml:space="preserve">5.2  </w:t>
        </w:r>
        <w:r w:rsidRPr="00ED6E11">
          <w:rPr>
            <w:rStyle w:val="aff0"/>
            <w:rFonts w:ascii="Times New Roman" w:hAnsi="Times New Roman"/>
            <w:noProof/>
            <w:sz w:val="24"/>
            <w:szCs w:val="24"/>
          </w:rPr>
          <w:t>电感量</w:t>
        </w:r>
        <w:r w:rsidRPr="00ED6E11">
          <w:rPr>
            <w:rFonts w:ascii="Times New Roman" w:hAnsi="Times New Roman"/>
            <w:noProof/>
            <w:webHidden/>
            <w:sz w:val="24"/>
            <w:szCs w:val="24"/>
          </w:rPr>
          <w:tab/>
        </w:r>
        <w:r w:rsidR="007850D6" w:rsidRPr="007850D6">
          <w:rPr>
            <w:rFonts w:ascii="Times New Roman" w:hAnsi="Times New Roman" w:hint="eastAsia"/>
            <w:noProof/>
            <w:webHidden/>
            <w:sz w:val="24"/>
            <w:szCs w:val="24"/>
          </w:rPr>
          <w:t>(2)</w:t>
        </w:r>
      </w:hyperlink>
      <w:r w:rsidR="007850D6" w:rsidRPr="00ED6E11">
        <w:rPr>
          <w:rFonts w:ascii="Times New Roman" w:hAnsi="Times New Roman"/>
          <w:noProof/>
          <w:sz w:val="24"/>
          <w:szCs w:val="24"/>
          <w14:ligatures w14:val="standardContextual"/>
        </w:rPr>
        <w:t xml:space="preserve"> </w:t>
      </w:r>
    </w:p>
    <w:p w14:paraId="7F43697F" w14:textId="6B8D1F20" w:rsidR="00ED6E11" w:rsidRPr="00ED6E11" w:rsidRDefault="00ED6E11">
      <w:pPr>
        <w:pStyle w:val="TOC1"/>
        <w:rPr>
          <w:rFonts w:ascii="Times New Roman" w:hAnsi="Times New Roman"/>
          <w:noProof/>
          <w:sz w:val="24"/>
          <w:szCs w:val="24"/>
          <w14:ligatures w14:val="standardContextual"/>
        </w:rPr>
      </w:pPr>
      <w:hyperlink w:anchor="_Toc202450891" w:history="1">
        <w:r w:rsidRPr="00ED6E11">
          <w:rPr>
            <w:rStyle w:val="aff0"/>
            <w:rFonts w:ascii="Times New Roman" w:hAnsi="Times New Roman"/>
            <w:noProof/>
            <w:kern w:val="0"/>
            <w:sz w:val="24"/>
            <w:szCs w:val="24"/>
          </w:rPr>
          <w:t>6</w:t>
        </w:r>
        <w:r w:rsidR="007850D6">
          <w:rPr>
            <w:rFonts w:ascii="Times New Roman" w:hAnsi="Times New Roman" w:hint="eastAsia"/>
            <w:noProof/>
            <w:sz w:val="24"/>
            <w:szCs w:val="24"/>
            <w14:ligatures w14:val="standardContextual"/>
          </w:rPr>
          <w:t xml:space="preserve">  </w:t>
        </w:r>
        <w:r w:rsidRPr="00ED6E11">
          <w:rPr>
            <w:rStyle w:val="aff0"/>
            <w:rFonts w:ascii="Times New Roman" w:hAnsi="Times New Roman"/>
            <w:noProof/>
            <w:kern w:val="0"/>
            <w:sz w:val="24"/>
            <w:szCs w:val="24"/>
          </w:rPr>
          <w:t>校准条件</w:t>
        </w:r>
        <w:r w:rsidRPr="00ED6E11">
          <w:rPr>
            <w:rFonts w:ascii="Times New Roman" w:hAnsi="Times New Roman"/>
            <w:noProof/>
            <w:webHidden/>
            <w:sz w:val="24"/>
            <w:szCs w:val="24"/>
          </w:rPr>
          <w:tab/>
        </w:r>
        <w:r w:rsidR="007850D6" w:rsidRPr="007850D6">
          <w:rPr>
            <w:rFonts w:ascii="Times New Roman" w:hAnsi="Times New Roman" w:hint="eastAsia"/>
            <w:noProof/>
            <w:webHidden/>
            <w:sz w:val="24"/>
            <w:szCs w:val="24"/>
          </w:rPr>
          <w:t>(2)</w:t>
        </w:r>
      </w:hyperlink>
      <w:r w:rsidR="007850D6" w:rsidRPr="00ED6E11">
        <w:rPr>
          <w:rFonts w:ascii="Times New Roman" w:hAnsi="Times New Roman"/>
          <w:noProof/>
          <w:sz w:val="24"/>
          <w:szCs w:val="24"/>
          <w14:ligatures w14:val="standardContextual"/>
        </w:rPr>
        <w:t xml:space="preserve"> </w:t>
      </w:r>
    </w:p>
    <w:p w14:paraId="58331F8D" w14:textId="355E94A1" w:rsidR="00ED6E11" w:rsidRPr="00ED6E11" w:rsidRDefault="00ED6E11">
      <w:pPr>
        <w:pStyle w:val="TOC2"/>
        <w:rPr>
          <w:rFonts w:ascii="Times New Roman" w:hAnsi="Times New Roman"/>
          <w:noProof/>
          <w:sz w:val="24"/>
          <w:szCs w:val="24"/>
          <w14:ligatures w14:val="standardContextual"/>
        </w:rPr>
      </w:pPr>
      <w:hyperlink w:anchor="_Toc202450892" w:history="1">
        <w:r w:rsidRPr="00ED6E11">
          <w:rPr>
            <w:rStyle w:val="aff0"/>
            <w:rFonts w:ascii="Times New Roman" w:hAnsi="Times New Roman"/>
            <w:noProof/>
            <w:sz w:val="24"/>
            <w:szCs w:val="24"/>
          </w:rPr>
          <w:t>6.1</w:t>
        </w:r>
        <w:r w:rsidR="007850D6">
          <w:rPr>
            <w:rStyle w:val="aff0"/>
            <w:rFonts w:ascii="Times New Roman" w:hAnsi="Times New Roman" w:hint="eastAsia"/>
            <w:noProof/>
            <w:sz w:val="24"/>
            <w:szCs w:val="24"/>
          </w:rPr>
          <w:t xml:space="preserve">  </w:t>
        </w:r>
        <w:r w:rsidRPr="00ED6E11">
          <w:rPr>
            <w:rStyle w:val="aff0"/>
            <w:rFonts w:ascii="Times New Roman" w:hAnsi="Times New Roman"/>
            <w:noProof/>
            <w:sz w:val="24"/>
            <w:szCs w:val="24"/>
          </w:rPr>
          <w:t>环境条件</w:t>
        </w:r>
        <w:r w:rsidRPr="00ED6E11">
          <w:rPr>
            <w:rFonts w:ascii="Times New Roman" w:hAnsi="Times New Roman"/>
            <w:noProof/>
            <w:webHidden/>
            <w:sz w:val="24"/>
            <w:szCs w:val="24"/>
          </w:rPr>
          <w:tab/>
        </w:r>
        <w:r w:rsidR="007850D6" w:rsidRPr="007850D6">
          <w:rPr>
            <w:rFonts w:ascii="Times New Roman" w:hAnsi="Times New Roman" w:hint="eastAsia"/>
            <w:noProof/>
            <w:webHidden/>
            <w:sz w:val="24"/>
            <w:szCs w:val="24"/>
          </w:rPr>
          <w:t>(2)</w:t>
        </w:r>
      </w:hyperlink>
      <w:r w:rsidR="007850D6" w:rsidRPr="00ED6E11">
        <w:rPr>
          <w:rFonts w:ascii="Times New Roman" w:hAnsi="Times New Roman"/>
          <w:noProof/>
          <w:sz w:val="24"/>
          <w:szCs w:val="24"/>
          <w14:ligatures w14:val="standardContextual"/>
        </w:rPr>
        <w:t xml:space="preserve"> </w:t>
      </w:r>
    </w:p>
    <w:p w14:paraId="3C4E4C26" w14:textId="704C40B2" w:rsidR="00ED6E11" w:rsidRPr="00ED6E11" w:rsidRDefault="00ED6E11">
      <w:pPr>
        <w:pStyle w:val="TOC2"/>
        <w:rPr>
          <w:rFonts w:ascii="Times New Roman" w:hAnsi="Times New Roman"/>
          <w:noProof/>
          <w:sz w:val="24"/>
          <w:szCs w:val="24"/>
          <w14:ligatures w14:val="standardContextual"/>
        </w:rPr>
      </w:pPr>
      <w:hyperlink w:anchor="_Toc202450893" w:history="1">
        <w:r w:rsidRPr="00ED6E11">
          <w:rPr>
            <w:rStyle w:val="aff0"/>
            <w:rFonts w:ascii="Times New Roman" w:hAnsi="Times New Roman"/>
            <w:noProof/>
            <w:sz w:val="24"/>
            <w:szCs w:val="24"/>
          </w:rPr>
          <w:t>6.2</w:t>
        </w:r>
        <w:r w:rsidR="007850D6">
          <w:rPr>
            <w:rStyle w:val="aff0"/>
            <w:rFonts w:ascii="Times New Roman" w:hAnsi="Times New Roman" w:hint="eastAsia"/>
            <w:noProof/>
            <w:sz w:val="24"/>
            <w:szCs w:val="24"/>
          </w:rPr>
          <w:t xml:space="preserve">  </w:t>
        </w:r>
        <w:r w:rsidRPr="00ED6E11">
          <w:rPr>
            <w:rStyle w:val="aff0"/>
            <w:rFonts w:ascii="Times New Roman" w:hAnsi="Times New Roman"/>
            <w:noProof/>
            <w:sz w:val="24"/>
            <w:szCs w:val="24"/>
          </w:rPr>
          <w:t>供电电源</w:t>
        </w:r>
        <w:r w:rsidRPr="00ED6E11">
          <w:rPr>
            <w:rFonts w:ascii="Times New Roman" w:hAnsi="Times New Roman"/>
            <w:noProof/>
            <w:webHidden/>
            <w:sz w:val="24"/>
            <w:szCs w:val="24"/>
          </w:rPr>
          <w:tab/>
        </w:r>
        <w:r w:rsidR="007850D6" w:rsidRPr="007850D6">
          <w:rPr>
            <w:rFonts w:ascii="Times New Roman" w:hAnsi="Times New Roman" w:hint="eastAsia"/>
            <w:noProof/>
            <w:webHidden/>
            <w:sz w:val="24"/>
            <w:szCs w:val="24"/>
          </w:rPr>
          <w:t>(2)</w:t>
        </w:r>
      </w:hyperlink>
      <w:r w:rsidR="007850D6" w:rsidRPr="00ED6E11">
        <w:rPr>
          <w:rFonts w:ascii="Times New Roman" w:hAnsi="Times New Roman"/>
          <w:noProof/>
          <w:sz w:val="24"/>
          <w:szCs w:val="24"/>
          <w14:ligatures w14:val="standardContextual"/>
        </w:rPr>
        <w:t xml:space="preserve"> </w:t>
      </w:r>
    </w:p>
    <w:p w14:paraId="22CC252C" w14:textId="218FA464" w:rsidR="00ED6E11" w:rsidRPr="00ED6E11" w:rsidRDefault="00ED6E11">
      <w:pPr>
        <w:pStyle w:val="TOC2"/>
        <w:rPr>
          <w:rFonts w:ascii="Times New Roman" w:hAnsi="Times New Roman"/>
          <w:noProof/>
          <w:sz w:val="24"/>
          <w:szCs w:val="24"/>
          <w14:ligatures w14:val="standardContextual"/>
        </w:rPr>
      </w:pPr>
      <w:hyperlink w:anchor="_Toc202450894" w:history="1">
        <w:r w:rsidRPr="00ED6E11">
          <w:rPr>
            <w:rStyle w:val="aff0"/>
            <w:rFonts w:ascii="Times New Roman" w:hAnsi="Times New Roman"/>
            <w:noProof/>
            <w:sz w:val="24"/>
            <w:szCs w:val="24"/>
          </w:rPr>
          <w:t xml:space="preserve">6.3  </w:t>
        </w:r>
        <w:r w:rsidRPr="00ED6E11">
          <w:rPr>
            <w:rStyle w:val="aff0"/>
            <w:rFonts w:ascii="Times New Roman" w:hAnsi="Times New Roman"/>
            <w:noProof/>
            <w:sz w:val="24"/>
            <w:szCs w:val="24"/>
          </w:rPr>
          <w:t>测量标准及其它设备</w:t>
        </w:r>
        <w:r w:rsidRPr="00ED6E11">
          <w:rPr>
            <w:rFonts w:ascii="Times New Roman" w:hAnsi="Times New Roman"/>
            <w:noProof/>
            <w:webHidden/>
            <w:sz w:val="24"/>
            <w:szCs w:val="24"/>
          </w:rPr>
          <w:tab/>
        </w:r>
        <w:r w:rsidR="007850D6" w:rsidRPr="007850D6">
          <w:rPr>
            <w:rFonts w:ascii="Times New Roman" w:hAnsi="Times New Roman" w:hint="eastAsia"/>
            <w:noProof/>
            <w:webHidden/>
            <w:sz w:val="24"/>
            <w:szCs w:val="24"/>
          </w:rPr>
          <w:t>(</w:t>
        </w:r>
        <w:r w:rsidR="007850D6">
          <w:rPr>
            <w:rFonts w:ascii="Times New Roman" w:hAnsi="Times New Roman" w:hint="eastAsia"/>
            <w:noProof/>
            <w:webHidden/>
            <w:sz w:val="24"/>
            <w:szCs w:val="24"/>
          </w:rPr>
          <w:t>3</w:t>
        </w:r>
        <w:r w:rsidR="007850D6" w:rsidRPr="007850D6">
          <w:rPr>
            <w:rFonts w:ascii="Times New Roman" w:hAnsi="Times New Roman" w:hint="eastAsia"/>
            <w:noProof/>
            <w:webHidden/>
            <w:sz w:val="24"/>
            <w:szCs w:val="24"/>
          </w:rPr>
          <w:t>)</w:t>
        </w:r>
      </w:hyperlink>
      <w:r w:rsidR="007850D6" w:rsidRPr="00ED6E11">
        <w:rPr>
          <w:rFonts w:ascii="Times New Roman" w:hAnsi="Times New Roman"/>
          <w:noProof/>
          <w:sz w:val="24"/>
          <w:szCs w:val="24"/>
          <w14:ligatures w14:val="standardContextual"/>
        </w:rPr>
        <w:t xml:space="preserve"> </w:t>
      </w:r>
    </w:p>
    <w:p w14:paraId="0CBADAE2" w14:textId="1BB671BD" w:rsidR="00ED6E11" w:rsidRPr="00ED6E11" w:rsidRDefault="00ED6E11">
      <w:pPr>
        <w:pStyle w:val="TOC1"/>
        <w:rPr>
          <w:rFonts w:ascii="Times New Roman" w:hAnsi="Times New Roman"/>
          <w:noProof/>
          <w:sz w:val="24"/>
          <w:szCs w:val="24"/>
          <w14:ligatures w14:val="standardContextual"/>
        </w:rPr>
      </w:pPr>
      <w:hyperlink w:anchor="_Toc202450895" w:history="1">
        <w:r w:rsidRPr="00ED6E11">
          <w:rPr>
            <w:rStyle w:val="aff0"/>
            <w:rFonts w:ascii="Times New Roman" w:hAnsi="Times New Roman"/>
            <w:noProof/>
            <w:kern w:val="0"/>
            <w:sz w:val="24"/>
            <w:szCs w:val="24"/>
          </w:rPr>
          <w:t>7</w:t>
        </w:r>
        <w:r w:rsidR="007850D6">
          <w:rPr>
            <w:rFonts w:ascii="Times New Roman" w:hAnsi="Times New Roman" w:hint="eastAsia"/>
            <w:noProof/>
            <w:sz w:val="24"/>
            <w:szCs w:val="24"/>
            <w14:ligatures w14:val="standardContextual"/>
          </w:rPr>
          <w:t xml:space="preserve">  </w:t>
        </w:r>
        <w:r w:rsidRPr="00ED6E11">
          <w:rPr>
            <w:rStyle w:val="aff0"/>
            <w:rFonts w:ascii="Times New Roman" w:hAnsi="Times New Roman"/>
            <w:noProof/>
            <w:kern w:val="0"/>
            <w:sz w:val="24"/>
            <w:szCs w:val="24"/>
          </w:rPr>
          <w:t>校准项目和校准方法</w:t>
        </w:r>
        <w:r w:rsidRPr="00ED6E11">
          <w:rPr>
            <w:rFonts w:ascii="Times New Roman" w:hAnsi="Times New Roman"/>
            <w:noProof/>
            <w:webHidden/>
            <w:sz w:val="24"/>
            <w:szCs w:val="24"/>
          </w:rPr>
          <w:tab/>
        </w:r>
        <w:r w:rsidR="007850D6" w:rsidRPr="007850D6">
          <w:rPr>
            <w:rFonts w:ascii="Times New Roman" w:hAnsi="Times New Roman" w:hint="eastAsia"/>
            <w:noProof/>
            <w:webHidden/>
            <w:sz w:val="24"/>
            <w:szCs w:val="24"/>
          </w:rPr>
          <w:t>(</w:t>
        </w:r>
        <w:r w:rsidR="007850D6">
          <w:rPr>
            <w:rFonts w:ascii="Times New Roman" w:hAnsi="Times New Roman" w:hint="eastAsia"/>
            <w:noProof/>
            <w:webHidden/>
            <w:sz w:val="24"/>
            <w:szCs w:val="24"/>
          </w:rPr>
          <w:t>3</w:t>
        </w:r>
        <w:r w:rsidR="007850D6" w:rsidRPr="007850D6">
          <w:rPr>
            <w:rFonts w:ascii="Times New Roman" w:hAnsi="Times New Roman" w:hint="eastAsia"/>
            <w:noProof/>
            <w:webHidden/>
            <w:sz w:val="24"/>
            <w:szCs w:val="24"/>
          </w:rPr>
          <w:t>)</w:t>
        </w:r>
      </w:hyperlink>
      <w:r w:rsidR="007850D6" w:rsidRPr="00ED6E11">
        <w:rPr>
          <w:rFonts w:ascii="Times New Roman" w:hAnsi="Times New Roman"/>
          <w:noProof/>
          <w:sz w:val="24"/>
          <w:szCs w:val="24"/>
          <w14:ligatures w14:val="standardContextual"/>
        </w:rPr>
        <w:t xml:space="preserve"> </w:t>
      </w:r>
    </w:p>
    <w:p w14:paraId="776BD808" w14:textId="167439CF" w:rsidR="00ED6E11" w:rsidRPr="00ED6E11" w:rsidRDefault="00ED6E11">
      <w:pPr>
        <w:pStyle w:val="TOC2"/>
        <w:rPr>
          <w:rFonts w:ascii="Times New Roman" w:hAnsi="Times New Roman"/>
          <w:noProof/>
          <w:sz w:val="24"/>
          <w:szCs w:val="24"/>
          <w14:ligatures w14:val="standardContextual"/>
        </w:rPr>
      </w:pPr>
      <w:hyperlink w:anchor="_Toc202450896" w:history="1">
        <w:r w:rsidRPr="00ED6E11">
          <w:rPr>
            <w:rStyle w:val="aff0"/>
            <w:rFonts w:ascii="Times New Roman" w:hAnsi="Times New Roman"/>
            <w:noProof/>
            <w:sz w:val="24"/>
            <w:szCs w:val="24"/>
          </w:rPr>
          <w:t xml:space="preserve">7.1  </w:t>
        </w:r>
        <w:r w:rsidRPr="00ED6E11">
          <w:rPr>
            <w:rStyle w:val="aff0"/>
            <w:rFonts w:ascii="Times New Roman" w:hAnsi="Times New Roman"/>
            <w:noProof/>
            <w:sz w:val="24"/>
            <w:szCs w:val="24"/>
          </w:rPr>
          <w:t>校准项目</w:t>
        </w:r>
        <w:r w:rsidRPr="00ED6E11">
          <w:rPr>
            <w:rFonts w:ascii="Times New Roman" w:hAnsi="Times New Roman"/>
            <w:noProof/>
            <w:webHidden/>
            <w:sz w:val="24"/>
            <w:szCs w:val="24"/>
          </w:rPr>
          <w:tab/>
        </w:r>
        <w:r w:rsidR="007850D6" w:rsidRPr="007850D6">
          <w:rPr>
            <w:rFonts w:ascii="Times New Roman" w:hAnsi="Times New Roman" w:hint="eastAsia"/>
            <w:noProof/>
            <w:webHidden/>
            <w:sz w:val="24"/>
            <w:szCs w:val="24"/>
          </w:rPr>
          <w:t>(</w:t>
        </w:r>
        <w:r w:rsidR="007850D6">
          <w:rPr>
            <w:rFonts w:ascii="Times New Roman" w:hAnsi="Times New Roman" w:hint="eastAsia"/>
            <w:noProof/>
            <w:webHidden/>
            <w:sz w:val="24"/>
            <w:szCs w:val="24"/>
          </w:rPr>
          <w:t>3</w:t>
        </w:r>
        <w:r w:rsidR="007850D6" w:rsidRPr="007850D6">
          <w:rPr>
            <w:rFonts w:ascii="Times New Roman" w:hAnsi="Times New Roman" w:hint="eastAsia"/>
            <w:noProof/>
            <w:webHidden/>
            <w:sz w:val="24"/>
            <w:szCs w:val="24"/>
          </w:rPr>
          <w:t>)</w:t>
        </w:r>
      </w:hyperlink>
      <w:r w:rsidR="007850D6" w:rsidRPr="00ED6E11">
        <w:rPr>
          <w:rFonts w:ascii="Times New Roman" w:hAnsi="Times New Roman"/>
          <w:noProof/>
          <w:sz w:val="24"/>
          <w:szCs w:val="24"/>
          <w14:ligatures w14:val="standardContextual"/>
        </w:rPr>
        <w:t xml:space="preserve"> </w:t>
      </w:r>
    </w:p>
    <w:p w14:paraId="7F4B9321" w14:textId="6F70440A" w:rsidR="00ED6E11" w:rsidRPr="00ED6E11" w:rsidRDefault="00ED6E11">
      <w:pPr>
        <w:pStyle w:val="TOC2"/>
        <w:rPr>
          <w:rFonts w:ascii="Times New Roman" w:hAnsi="Times New Roman"/>
          <w:noProof/>
          <w:sz w:val="24"/>
          <w:szCs w:val="24"/>
          <w14:ligatures w14:val="standardContextual"/>
        </w:rPr>
      </w:pPr>
      <w:hyperlink w:anchor="_Toc202450897" w:history="1">
        <w:r w:rsidRPr="00ED6E11">
          <w:rPr>
            <w:rStyle w:val="aff0"/>
            <w:rFonts w:ascii="Times New Roman" w:hAnsi="Times New Roman"/>
            <w:noProof/>
            <w:sz w:val="24"/>
            <w:szCs w:val="24"/>
          </w:rPr>
          <w:t>7.2</w:t>
        </w:r>
        <w:bookmarkStart w:id="5" w:name="OLE_LINK28"/>
        <w:r w:rsidRPr="00ED6E11">
          <w:rPr>
            <w:rStyle w:val="aff0"/>
            <w:rFonts w:ascii="Times New Roman" w:hAnsi="Times New Roman"/>
            <w:noProof/>
            <w:sz w:val="24"/>
            <w:szCs w:val="24"/>
          </w:rPr>
          <w:t xml:space="preserve">  </w:t>
        </w:r>
        <w:bookmarkEnd w:id="5"/>
        <w:r w:rsidRPr="00ED6E11">
          <w:rPr>
            <w:rStyle w:val="aff0"/>
            <w:rFonts w:ascii="Times New Roman" w:hAnsi="Times New Roman"/>
            <w:noProof/>
            <w:sz w:val="24"/>
            <w:szCs w:val="24"/>
          </w:rPr>
          <w:t>校准方法</w:t>
        </w:r>
        <w:r w:rsidRPr="00ED6E11">
          <w:rPr>
            <w:rFonts w:ascii="Times New Roman" w:hAnsi="Times New Roman"/>
            <w:noProof/>
            <w:webHidden/>
            <w:sz w:val="24"/>
            <w:szCs w:val="24"/>
          </w:rPr>
          <w:tab/>
        </w:r>
        <w:r w:rsidR="007850D6" w:rsidRPr="007850D6">
          <w:rPr>
            <w:rFonts w:ascii="Times New Roman" w:hAnsi="Times New Roman" w:hint="eastAsia"/>
            <w:noProof/>
            <w:webHidden/>
            <w:sz w:val="24"/>
            <w:szCs w:val="24"/>
          </w:rPr>
          <w:t>(</w:t>
        </w:r>
        <w:r w:rsidR="007850D6">
          <w:rPr>
            <w:rFonts w:ascii="Times New Roman" w:hAnsi="Times New Roman" w:hint="eastAsia"/>
            <w:noProof/>
            <w:webHidden/>
            <w:sz w:val="24"/>
            <w:szCs w:val="24"/>
          </w:rPr>
          <w:t>3</w:t>
        </w:r>
        <w:r w:rsidR="007850D6" w:rsidRPr="007850D6">
          <w:rPr>
            <w:rFonts w:ascii="Times New Roman" w:hAnsi="Times New Roman" w:hint="eastAsia"/>
            <w:noProof/>
            <w:webHidden/>
            <w:sz w:val="24"/>
            <w:szCs w:val="24"/>
          </w:rPr>
          <w:t>)</w:t>
        </w:r>
      </w:hyperlink>
      <w:r w:rsidR="007850D6" w:rsidRPr="00ED6E11">
        <w:rPr>
          <w:rFonts w:ascii="Times New Roman" w:hAnsi="Times New Roman"/>
          <w:noProof/>
          <w:sz w:val="24"/>
          <w:szCs w:val="24"/>
          <w14:ligatures w14:val="standardContextual"/>
        </w:rPr>
        <w:t xml:space="preserve"> </w:t>
      </w:r>
    </w:p>
    <w:p w14:paraId="11584C4E" w14:textId="1867BF37" w:rsidR="00ED6E11" w:rsidRPr="00ED6E11" w:rsidRDefault="00ED6E11">
      <w:pPr>
        <w:pStyle w:val="TOC1"/>
        <w:rPr>
          <w:rFonts w:ascii="Times New Roman" w:hAnsi="Times New Roman"/>
          <w:noProof/>
          <w:sz w:val="24"/>
          <w:szCs w:val="24"/>
          <w14:ligatures w14:val="standardContextual"/>
        </w:rPr>
      </w:pPr>
      <w:hyperlink w:anchor="_Toc202450898" w:history="1">
        <w:r w:rsidRPr="00ED6E11">
          <w:rPr>
            <w:rStyle w:val="aff0"/>
            <w:rFonts w:ascii="Times New Roman" w:hAnsi="Times New Roman"/>
            <w:noProof/>
            <w:kern w:val="0"/>
            <w:sz w:val="24"/>
            <w:szCs w:val="24"/>
          </w:rPr>
          <w:t>8</w:t>
        </w:r>
        <w:r w:rsidR="007850D6">
          <w:rPr>
            <w:rFonts w:ascii="Times New Roman" w:hAnsi="Times New Roman" w:hint="eastAsia"/>
            <w:noProof/>
            <w:sz w:val="24"/>
            <w:szCs w:val="24"/>
            <w14:ligatures w14:val="standardContextual"/>
          </w:rPr>
          <w:t xml:space="preserve">  </w:t>
        </w:r>
        <w:r w:rsidRPr="00ED6E11">
          <w:rPr>
            <w:rStyle w:val="aff0"/>
            <w:rFonts w:ascii="Times New Roman" w:hAnsi="Times New Roman"/>
            <w:noProof/>
            <w:kern w:val="0"/>
            <w:sz w:val="24"/>
            <w:szCs w:val="24"/>
          </w:rPr>
          <w:t>校准结果表达</w:t>
        </w:r>
        <w:r w:rsidRPr="00ED6E11">
          <w:rPr>
            <w:rFonts w:ascii="Times New Roman" w:hAnsi="Times New Roman"/>
            <w:noProof/>
            <w:webHidden/>
            <w:sz w:val="24"/>
            <w:szCs w:val="24"/>
          </w:rPr>
          <w:tab/>
        </w:r>
        <w:r w:rsidR="007850D6" w:rsidRPr="007850D6">
          <w:rPr>
            <w:rFonts w:ascii="Times New Roman" w:hAnsi="Times New Roman" w:hint="eastAsia"/>
            <w:noProof/>
            <w:webHidden/>
            <w:sz w:val="24"/>
            <w:szCs w:val="24"/>
          </w:rPr>
          <w:t>(</w:t>
        </w:r>
        <w:r w:rsidR="007850D6">
          <w:rPr>
            <w:rFonts w:ascii="Times New Roman" w:hAnsi="Times New Roman" w:hint="eastAsia"/>
            <w:noProof/>
            <w:webHidden/>
            <w:sz w:val="24"/>
            <w:szCs w:val="24"/>
          </w:rPr>
          <w:t>6</w:t>
        </w:r>
        <w:r w:rsidR="007850D6" w:rsidRPr="007850D6">
          <w:rPr>
            <w:rFonts w:ascii="Times New Roman" w:hAnsi="Times New Roman" w:hint="eastAsia"/>
            <w:noProof/>
            <w:webHidden/>
            <w:sz w:val="24"/>
            <w:szCs w:val="24"/>
          </w:rPr>
          <w:t>)</w:t>
        </w:r>
      </w:hyperlink>
      <w:r w:rsidR="007850D6" w:rsidRPr="00ED6E11">
        <w:rPr>
          <w:rFonts w:ascii="Times New Roman" w:hAnsi="Times New Roman"/>
          <w:noProof/>
          <w:sz w:val="24"/>
          <w:szCs w:val="24"/>
          <w14:ligatures w14:val="standardContextual"/>
        </w:rPr>
        <w:t xml:space="preserve"> </w:t>
      </w:r>
    </w:p>
    <w:p w14:paraId="037414CC" w14:textId="03DF2060" w:rsidR="00ED6E11" w:rsidRPr="00ED6E11" w:rsidRDefault="00ED6E11">
      <w:pPr>
        <w:pStyle w:val="TOC1"/>
        <w:rPr>
          <w:rFonts w:ascii="Times New Roman" w:hAnsi="Times New Roman"/>
          <w:noProof/>
          <w:sz w:val="24"/>
          <w:szCs w:val="24"/>
          <w14:ligatures w14:val="standardContextual"/>
        </w:rPr>
      </w:pPr>
      <w:hyperlink w:anchor="_Toc202450899" w:history="1">
        <w:r w:rsidRPr="00ED6E11">
          <w:rPr>
            <w:rStyle w:val="aff0"/>
            <w:rFonts w:ascii="Times New Roman" w:hAnsi="Times New Roman"/>
            <w:noProof/>
            <w:kern w:val="0"/>
            <w:sz w:val="24"/>
            <w:szCs w:val="24"/>
          </w:rPr>
          <w:t>9</w:t>
        </w:r>
        <w:r w:rsidR="007850D6">
          <w:rPr>
            <w:rFonts w:ascii="Times New Roman" w:hAnsi="Times New Roman" w:hint="eastAsia"/>
            <w:noProof/>
            <w:sz w:val="24"/>
            <w:szCs w:val="24"/>
            <w14:ligatures w14:val="standardContextual"/>
          </w:rPr>
          <w:t xml:space="preserve">  </w:t>
        </w:r>
        <w:r w:rsidRPr="00ED6E11">
          <w:rPr>
            <w:rStyle w:val="aff0"/>
            <w:rFonts w:ascii="Times New Roman" w:hAnsi="Times New Roman"/>
            <w:noProof/>
            <w:kern w:val="0"/>
            <w:sz w:val="24"/>
            <w:szCs w:val="24"/>
          </w:rPr>
          <w:t>复校时间间隔</w:t>
        </w:r>
        <w:r w:rsidRPr="00ED6E11">
          <w:rPr>
            <w:rFonts w:ascii="Times New Roman" w:hAnsi="Times New Roman"/>
            <w:noProof/>
            <w:webHidden/>
            <w:sz w:val="24"/>
            <w:szCs w:val="24"/>
          </w:rPr>
          <w:tab/>
        </w:r>
        <w:r w:rsidR="007850D6" w:rsidRPr="007850D6">
          <w:rPr>
            <w:rFonts w:ascii="Times New Roman" w:hAnsi="Times New Roman" w:hint="eastAsia"/>
            <w:noProof/>
            <w:webHidden/>
            <w:sz w:val="24"/>
            <w:szCs w:val="24"/>
          </w:rPr>
          <w:t>(6)</w:t>
        </w:r>
      </w:hyperlink>
      <w:r w:rsidR="007850D6" w:rsidRPr="00ED6E11">
        <w:rPr>
          <w:rFonts w:ascii="Times New Roman" w:hAnsi="Times New Roman"/>
          <w:noProof/>
          <w:sz w:val="24"/>
          <w:szCs w:val="24"/>
          <w14:ligatures w14:val="standardContextual"/>
        </w:rPr>
        <w:t xml:space="preserve"> </w:t>
      </w:r>
    </w:p>
    <w:p w14:paraId="174E7C07" w14:textId="6F10A066" w:rsidR="00ED6E11" w:rsidRPr="00ED6E11" w:rsidRDefault="00ED6E11">
      <w:pPr>
        <w:pStyle w:val="TOC1"/>
        <w:rPr>
          <w:rFonts w:ascii="Times New Roman" w:hAnsi="Times New Roman"/>
          <w:noProof/>
          <w:sz w:val="24"/>
          <w:szCs w:val="24"/>
          <w14:ligatures w14:val="standardContextual"/>
        </w:rPr>
      </w:pPr>
      <w:hyperlink w:anchor="_Toc202450900" w:history="1">
        <w:r w:rsidRPr="00ED6E11">
          <w:rPr>
            <w:rStyle w:val="aff0"/>
            <w:rFonts w:ascii="Times New Roman" w:hAnsi="Times New Roman"/>
            <w:noProof/>
            <w:sz w:val="24"/>
            <w:szCs w:val="24"/>
          </w:rPr>
          <w:t>附录</w:t>
        </w:r>
        <w:r w:rsidRPr="00ED6E11">
          <w:rPr>
            <w:rStyle w:val="aff0"/>
            <w:rFonts w:ascii="Times New Roman" w:hAnsi="Times New Roman"/>
            <w:noProof/>
            <w:sz w:val="24"/>
            <w:szCs w:val="24"/>
          </w:rPr>
          <w:t>A</w:t>
        </w:r>
        <w:r w:rsidR="007850D6" w:rsidRPr="007850D6">
          <w:rPr>
            <w:rStyle w:val="aff0"/>
            <w:rFonts w:ascii="Times New Roman" w:hAnsi="Times New Roman" w:hint="eastAsia"/>
            <w:noProof/>
            <w:sz w:val="24"/>
            <w:szCs w:val="24"/>
          </w:rPr>
          <w:t xml:space="preserve">  </w:t>
        </w:r>
        <w:r w:rsidR="007850D6">
          <w:rPr>
            <w:rStyle w:val="aff0"/>
            <w:rFonts w:ascii="Times New Roman" w:hAnsi="Times New Roman" w:hint="eastAsia"/>
            <w:noProof/>
            <w:sz w:val="24"/>
            <w:szCs w:val="24"/>
          </w:rPr>
          <w:t>测量</w:t>
        </w:r>
        <w:r w:rsidR="007850D6" w:rsidRPr="007850D6">
          <w:rPr>
            <w:rStyle w:val="aff0"/>
            <w:rFonts w:ascii="Times New Roman" w:hAnsi="Times New Roman" w:hint="eastAsia"/>
            <w:noProof/>
            <w:sz w:val="24"/>
            <w:szCs w:val="24"/>
          </w:rPr>
          <w:t>结果不确定度评定示例</w:t>
        </w:r>
        <w:r w:rsidRPr="00ED6E11">
          <w:rPr>
            <w:rFonts w:ascii="Times New Roman" w:hAnsi="Times New Roman"/>
            <w:noProof/>
            <w:webHidden/>
            <w:sz w:val="24"/>
            <w:szCs w:val="24"/>
          </w:rPr>
          <w:tab/>
        </w:r>
        <w:bookmarkStart w:id="6" w:name="OLE_LINK26"/>
        <w:r w:rsidR="007850D6" w:rsidRPr="007850D6">
          <w:rPr>
            <w:rFonts w:ascii="Times New Roman" w:hAnsi="Times New Roman" w:hint="eastAsia"/>
            <w:noProof/>
            <w:webHidden/>
            <w:sz w:val="24"/>
            <w:szCs w:val="24"/>
          </w:rPr>
          <w:t>(</w:t>
        </w:r>
        <w:r w:rsidR="007850D6">
          <w:rPr>
            <w:rFonts w:ascii="Times New Roman" w:hAnsi="Times New Roman" w:hint="eastAsia"/>
            <w:noProof/>
            <w:webHidden/>
            <w:sz w:val="24"/>
            <w:szCs w:val="24"/>
          </w:rPr>
          <w:t>7</w:t>
        </w:r>
        <w:r w:rsidR="007850D6" w:rsidRPr="007850D6">
          <w:rPr>
            <w:rFonts w:ascii="Times New Roman" w:hAnsi="Times New Roman" w:hint="eastAsia"/>
            <w:noProof/>
            <w:webHidden/>
            <w:sz w:val="24"/>
            <w:szCs w:val="24"/>
          </w:rPr>
          <w:t>)</w:t>
        </w:r>
        <w:bookmarkEnd w:id="6"/>
      </w:hyperlink>
      <w:r w:rsidR="007850D6" w:rsidRPr="00ED6E11">
        <w:rPr>
          <w:rFonts w:ascii="Times New Roman" w:hAnsi="Times New Roman"/>
          <w:noProof/>
          <w:sz w:val="24"/>
          <w:szCs w:val="24"/>
          <w14:ligatures w14:val="standardContextual"/>
        </w:rPr>
        <w:t xml:space="preserve"> </w:t>
      </w:r>
    </w:p>
    <w:p w14:paraId="3B337370" w14:textId="7A8F9F09" w:rsidR="00ED6E11" w:rsidRPr="00ED6E11" w:rsidRDefault="00ED6E11">
      <w:pPr>
        <w:pStyle w:val="TOC1"/>
        <w:rPr>
          <w:rFonts w:ascii="Times New Roman" w:hAnsi="Times New Roman"/>
          <w:noProof/>
          <w:sz w:val="24"/>
          <w:szCs w:val="24"/>
          <w14:ligatures w14:val="standardContextual"/>
        </w:rPr>
      </w:pPr>
      <w:hyperlink w:anchor="_Toc202450902" w:history="1">
        <w:r w:rsidRPr="00ED6E11">
          <w:rPr>
            <w:rStyle w:val="aff0"/>
            <w:rFonts w:ascii="Times New Roman" w:hAnsi="Times New Roman"/>
            <w:noProof/>
            <w:sz w:val="24"/>
            <w:szCs w:val="24"/>
          </w:rPr>
          <w:t>附录</w:t>
        </w:r>
        <w:r w:rsidRPr="00ED6E11">
          <w:rPr>
            <w:rStyle w:val="aff0"/>
            <w:rFonts w:ascii="Times New Roman" w:hAnsi="Times New Roman"/>
            <w:noProof/>
            <w:sz w:val="24"/>
            <w:szCs w:val="24"/>
          </w:rPr>
          <w:t>B</w:t>
        </w:r>
        <w:r w:rsidR="007850D6">
          <w:rPr>
            <w:rStyle w:val="aff0"/>
            <w:rFonts w:ascii="Times New Roman" w:hAnsi="Times New Roman" w:hint="eastAsia"/>
            <w:noProof/>
            <w:sz w:val="24"/>
            <w:szCs w:val="24"/>
          </w:rPr>
          <w:t xml:space="preserve">  </w:t>
        </w:r>
        <w:r w:rsidR="007850D6">
          <w:rPr>
            <w:rStyle w:val="aff0"/>
            <w:rFonts w:ascii="Times New Roman" w:hAnsi="Times New Roman" w:hint="eastAsia"/>
            <w:noProof/>
            <w:sz w:val="24"/>
            <w:szCs w:val="24"/>
          </w:rPr>
          <w:t>校准原始记录格式</w:t>
        </w:r>
        <w:r w:rsidRPr="00ED6E11">
          <w:rPr>
            <w:rFonts w:ascii="Times New Roman" w:hAnsi="Times New Roman"/>
            <w:noProof/>
            <w:webHidden/>
            <w:sz w:val="24"/>
            <w:szCs w:val="24"/>
          </w:rPr>
          <w:tab/>
        </w:r>
        <w:r w:rsidR="007850D6" w:rsidRPr="007850D6">
          <w:rPr>
            <w:rFonts w:ascii="Times New Roman" w:hAnsi="Times New Roman" w:hint="eastAsia"/>
            <w:noProof/>
            <w:webHidden/>
            <w:sz w:val="24"/>
            <w:szCs w:val="24"/>
          </w:rPr>
          <w:t>(</w:t>
        </w:r>
        <w:r w:rsidR="007850D6">
          <w:rPr>
            <w:rFonts w:ascii="Times New Roman" w:hAnsi="Times New Roman" w:hint="eastAsia"/>
            <w:noProof/>
            <w:webHidden/>
            <w:sz w:val="24"/>
            <w:szCs w:val="24"/>
          </w:rPr>
          <w:t>10</w:t>
        </w:r>
        <w:r w:rsidR="007850D6" w:rsidRPr="007850D6">
          <w:rPr>
            <w:rFonts w:ascii="Times New Roman" w:hAnsi="Times New Roman" w:hint="eastAsia"/>
            <w:noProof/>
            <w:webHidden/>
            <w:sz w:val="24"/>
            <w:szCs w:val="24"/>
          </w:rPr>
          <w:t>)</w:t>
        </w:r>
      </w:hyperlink>
      <w:r w:rsidR="007850D6" w:rsidRPr="00ED6E11">
        <w:rPr>
          <w:rFonts w:ascii="Times New Roman" w:hAnsi="Times New Roman"/>
          <w:noProof/>
          <w:sz w:val="24"/>
          <w:szCs w:val="24"/>
          <w14:ligatures w14:val="standardContextual"/>
        </w:rPr>
        <w:t xml:space="preserve"> </w:t>
      </w:r>
    </w:p>
    <w:p w14:paraId="1ED5B65F" w14:textId="03D8553C" w:rsidR="00ED6E11" w:rsidRPr="00ED6E11" w:rsidRDefault="00ED6E11">
      <w:pPr>
        <w:pStyle w:val="TOC1"/>
        <w:rPr>
          <w:rFonts w:ascii="Times New Roman" w:hAnsi="Times New Roman"/>
          <w:noProof/>
          <w:sz w:val="24"/>
          <w:szCs w:val="24"/>
          <w14:ligatures w14:val="standardContextual"/>
        </w:rPr>
      </w:pPr>
      <w:hyperlink w:anchor="_Toc202450904" w:history="1">
        <w:r w:rsidRPr="007850D6">
          <w:rPr>
            <w:rStyle w:val="aff0"/>
            <w:rFonts w:ascii="Times New Roman" w:hAnsi="Times New Roman" w:hint="eastAsia"/>
            <w:noProof/>
            <w:sz w:val="24"/>
            <w:szCs w:val="24"/>
          </w:rPr>
          <w:t>附录</w:t>
        </w:r>
        <w:r w:rsidRPr="007850D6">
          <w:rPr>
            <w:rStyle w:val="aff0"/>
            <w:rFonts w:ascii="Times New Roman" w:hAnsi="Times New Roman" w:hint="eastAsia"/>
            <w:noProof/>
            <w:sz w:val="24"/>
            <w:szCs w:val="24"/>
          </w:rPr>
          <w:t>C</w:t>
        </w:r>
        <w:r w:rsidR="007850D6">
          <w:rPr>
            <w:rStyle w:val="aff0"/>
            <w:rFonts w:ascii="Times New Roman" w:hAnsi="Times New Roman" w:hint="eastAsia"/>
            <w:noProof/>
            <w:sz w:val="24"/>
            <w:szCs w:val="24"/>
          </w:rPr>
          <w:t xml:space="preserve">  </w:t>
        </w:r>
        <w:r w:rsidR="007850D6">
          <w:rPr>
            <w:rStyle w:val="aff0"/>
            <w:rFonts w:ascii="Times New Roman" w:hAnsi="Times New Roman" w:hint="eastAsia"/>
            <w:noProof/>
            <w:sz w:val="24"/>
            <w:szCs w:val="24"/>
          </w:rPr>
          <w:t>校准证书内页格式</w:t>
        </w:r>
        <w:r w:rsidRPr="007850D6">
          <w:rPr>
            <w:rStyle w:val="aff0"/>
            <w:rFonts w:ascii="Times New Roman" w:hAnsi="Times New Roman" w:hint="eastAsia"/>
            <w:noProof/>
            <w:webHidden/>
            <w:sz w:val="24"/>
            <w:szCs w:val="24"/>
          </w:rPr>
          <w:tab/>
        </w:r>
        <w:r w:rsidR="007850D6" w:rsidRPr="007850D6">
          <w:rPr>
            <w:rStyle w:val="aff0"/>
            <w:rFonts w:ascii="Times New Roman" w:hAnsi="Times New Roman"/>
            <w:noProof/>
            <w:webHidden/>
            <w:sz w:val="24"/>
            <w:szCs w:val="24"/>
          </w:rPr>
          <w:t>(</w:t>
        </w:r>
        <w:r w:rsidR="007850D6">
          <w:rPr>
            <w:rStyle w:val="aff0"/>
            <w:rFonts w:ascii="Times New Roman" w:hAnsi="Times New Roman" w:hint="eastAsia"/>
            <w:noProof/>
            <w:webHidden/>
            <w:sz w:val="24"/>
            <w:szCs w:val="24"/>
          </w:rPr>
          <w:t>12</w:t>
        </w:r>
        <w:r w:rsidR="007850D6" w:rsidRPr="007850D6">
          <w:rPr>
            <w:rStyle w:val="aff0"/>
            <w:rFonts w:ascii="Times New Roman" w:hAnsi="Times New Roman"/>
            <w:noProof/>
            <w:webHidden/>
            <w:sz w:val="24"/>
            <w:szCs w:val="24"/>
          </w:rPr>
          <w:t>)</w:t>
        </w:r>
      </w:hyperlink>
      <w:r w:rsidR="007850D6" w:rsidRPr="00ED6E11">
        <w:rPr>
          <w:rFonts w:ascii="Times New Roman" w:hAnsi="Times New Roman"/>
          <w:noProof/>
          <w:sz w:val="24"/>
          <w:szCs w:val="24"/>
          <w14:ligatures w14:val="standardContextual"/>
        </w:rPr>
        <w:t xml:space="preserve"> </w:t>
      </w:r>
    </w:p>
    <w:p w14:paraId="07C22ECF" w14:textId="57B34706" w:rsidR="00ED6E11" w:rsidRPr="00ED6E11" w:rsidRDefault="00ED6E11">
      <w:pPr>
        <w:pStyle w:val="TOC1"/>
        <w:rPr>
          <w:rFonts w:ascii="Times New Roman" w:hAnsi="Times New Roman"/>
          <w:noProof/>
          <w:sz w:val="24"/>
          <w:szCs w:val="24"/>
          <w14:ligatures w14:val="standardContextual"/>
        </w:rPr>
      </w:pPr>
    </w:p>
    <w:p w14:paraId="4DCED1DE" w14:textId="3F8A7BF0" w:rsidR="00961DAA" w:rsidRPr="00BD5F2B" w:rsidRDefault="00961DAA" w:rsidP="00320E2F">
      <w:pPr>
        <w:pStyle w:val="TOC1"/>
        <w:jc w:val="left"/>
        <w:rPr>
          <w:rStyle w:val="aff0"/>
          <w:rFonts w:ascii="Times New Roman" w:hAnsi="Times New Roman"/>
          <w:sz w:val="24"/>
          <w:szCs w:val="24"/>
        </w:rPr>
      </w:pPr>
      <w:r w:rsidRPr="00ED6E11">
        <w:rPr>
          <w:rFonts w:ascii="Times New Roman" w:hAnsi="Times New Roman"/>
          <w:sz w:val="24"/>
          <w:szCs w:val="24"/>
        </w:rPr>
        <w:fldChar w:fldCharType="end"/>
      </w:r>
    </w:p>
    <w:p w14:paraId="12560FC3" w14:textId="77777777" w:rsidR="00961DAA" w:rsidRDefault="00961DAA" w:rsidP="00961DAA">
      <w:pPr>
        <w:spacing w:line="360" w:lineRule="auto"/>
        <w:jc w:val="center"/>
        <w:rPr>
          <w:rFonts w:eastAsia="黑体"/>
          <w:b/>
          <w:sz w:val="32"/>
        </w:rPr>
      </w:pPr>
      <w:r>
        <w:rPr>
          <w:rFonts w:ascii="宋体" w:hAnsi="宋体"/>
        </w:rPr>
        <w:br w:type="page"/>
      </w:r>
    </w:p>
    <w:p w14:paraId="0AA764B7" w14:textId="77777777" w:rsidR="00961DAA" w:rsidRPr="00AC01F5" w:rsidRDefault="00961DAA" w:rsidP="00961DAA">
      <w:pPr>
        <w:spacing w:line="360" w:lineRule="auto"/>
        <w:jc w:val="center"/>
        <w:outlineLvl w:val="0"/>
        <w:rPr>
          <w:rFonts w:ascii="黑体" w:eastAsia="黑体"/>
          <w:sz w:val="44"/>
          <w:szCs w:val="44"/>
        </w:rPr>
      </w:pPr>
      <w:bookmarkStart w:id="7" w:name="_Toc373146359"/>
      <w:bookmarkStart w:id="8" w:name="_Toc202450882"/>
      <w:r w:rsidRPr="00AC01F5">
        <w:rPr>
          <w:rFonts w:ascii="黑体" w:eastAsia="黑体" w:hint="eastAsia"/>
          <w:sz w:val="44"/>
          <w:szCs w:val="44"/>
        </w:rPr>
        <w:lastRenderedPageBreak/>
        <w:t>引 言</w:t>
      </w:r>
      <w:bookmarkEnd w:id="7"/>
      <w:bookmarkEnd w:id="8"/>
    </w:p>
    <w:p w14:paraId="54C23D0E" w14:textId="656AC31E" w:rsidR="006209EF" w:rsidRPr="006209EF" w:rsidRDefault="006209EF" w:rsidP="006209EF">
      <w:pPr>
        <w:pStyle w:val="aff8"/>
        <w:spacing w:line="360" w:lineRule="auto"/>
        <w:ind w:firstLine="437"/>
        <w:rPr>
          <w:rFonts w:hAnsi="宋体" w:hint="eastAsia"/>
          <w:sz w:val="24"/>
          <w:szCs w:val="24"/>
        </w:rPr>
      </w:pPr>
      <w:bookmarkStart w:id="9" w:name="OLE_LINK27"/>
      <w:r w:rsidRPr="006209EF">
        <w:rPr>
          <w:rFonts w:hAnsi="宋体" w:hint="eastAsia"/>
          <w:sz w:val="24"/>
          <w:szCs w:val="24"/>
        </w:rPr>
        <w:t>JJF 1071—2010《国家计量校准规范编写规则》、JJF 1001—2011《通用计量术语及定义》和JJF 1059.1—2012《测量不</w:t>
      </w:r>
      <w:bookmarkEnd w:id="1"/>
      <w:r w:rsidRPr="006209EF">
        <w:rPr>
          <w:rFonts w:hAnsi="宋体" w:hint="eastAsia"/>
          <w:sz w:val="24"/>
          <w:szCs w:val="24"/>
        </w:rPr>
        <w:t>确定度评定与表示》</w:t>
      </w:r>
      <w:r w:rsidR="00C63513" w:rsidRPr="00C63513">
        <w:rPr>
          <w:rFonts w:hAnsi="宋体" w:hint="eastAsia"/>
          <w:sz w:val="24"/>
          <w:szCs w:val="24"/>
        </w:rPr>
        <w:t>共同构成支撑本规范编制工作的基础性系列规范</w:t>
      </w:r>
      <w:r w:rsidRPr="006209EF">
        <w:rPr>
          <w:rFonts w:hAnsi="宋体" w:hint="eastAsia"/>
          <w:sz w:val="24"/>
          <w:szCs w:val="24"/>
        </w:rPr>
        <w:t>。</w:t>
      </w:r>
      <w:bookmarkEnd w:id="9"/>
    </w:p>
    <w:p w14:paraId="29C3B9F9" w14:textId="60E5C9F8" w:rsidR="006209EF" w:rsidRDefault="006209EF" w:rsidP="00C63513">
      <w:pPr>
        <w:pStyle w:val="af2"/>
        <w:spacing w:line="360" w:lineRule="auto"/>
        <w:ind w:firstLineChars="200" w:firstLine="480"/>
        <w:rPr>
          <w:rFonts w:hAnsi="宋体" w:hint="eastAsia"/>
          <w:sz w:val="24"/>
          <w:szCs w:val="24"/>
        </w:rPr>
      </w:pPr>
      <w:bookmarkStart w:id="10" w:name="_Hlk202446123"/>
      <w:r w:rsidRPr="006209EF">
        <w:rPr>
          <w:rFonts w:hAnsi="宋体" w:hint="eastAsia"/>
          <w:sz w:val="24"/>
          <w:szCs w:val="24"/>
        </w:rPr>
        <w:t>本规范为首次</w:t>
      </w:r>
      <w:r w:rsidR="00C63513">
        <w:rPr>
          <w:rFonts w:hAnsi="宋体" w:hint="eastAsia"/>
          <w:sz w:val="24"/>
          <w:szCs w:val="24"/>
        </w:rPr>
        <w:t>发布</w:t>
      </w:r>
      <w:r w:rsidRPr="006209EF">
        <w:rPr>
          <w:rFonts w:hAnsi="宋体" w:hint="eastAsia"/>
          <w:sz w:val="24"/>
          <w:szCs w:val="24"/>
        </w:rPr>
        <w:t>。</w:t>
      </w:r>
      <w:bookmarkEnd w:id="10"/>
    </w:p>
    <w:p w14:paraId="1722EEC9" w14:textId="15C428B4" w:rsidR="00C63513" w:rsidRDefault="00C63513" w:rsidP="00C63513">
      <w:pPr>
        <w:spacing w:line="300" w:lineRule="auto"/>
        <w:rPr>
          <w:rFonts w:ascii="宋体" w:hAnsi="宋体" w:hint="eastAsia"/>
          <w:b/>
          <w:sz w:val="24"/>
          <w:szCs w:val="24"/>
        </w:rPr>
        <w:sectPr w:rsidR="00C63513">
          <w:headerReference w:type="even" r:id="rId18"/>
          <w:headerReference w:type="default" r:id="rId19"/>
          <w:footerReference w:type="default" r:id="rId20"/>
          <w:pgSz w:w="11906" w:h="16838"/>
          <w:pgMar w:top="1985" w:right="1134" w:bottom="1418" w:left="1418" w:header="1418" w:footer="1304" w:gutter="0"/>
          <w:pgNumType w:fmt="upperRoman" w:start="1"/>
          <w:cols w:space="720"/>
          <w:docGrid w:type="linesAndChars" w:linePitch="312"/>
        </w:sectPr>
      </w:pPr>
    </w:p>
    <w:p w14:paraId="322F4965" w14:textId="3C1D2579" w:rsidR="00961DAA" w:rsidRPr="002E10C4" w:rsidRDefault="00F841BB" w:rsidP="00961DAA">
      <w:pPr>
        <w:widowControl/>
        <w:snapToGrid w:val="0"/>
        <w:spacing w:beforeLines="50" w:before="156" w:afterLines="50" w:after="156" w:line="360" w:lineRule="auto"/>
        <w:ind w:leftChars="4" w:left="8" w:firstLineChars="200" w:firstLine="640"/>
        <w:jc w:val="center"/>
        <w:rPr>
          <w:rFonts w:ascii="黑体" w:eastAsia="黑体" w:hAnsi="黑体" w:hint="eastAsia"/>
          <w:color w:val="000000"/>
          <w:kern w:val="0"/>
          <w:sz w:val="32"/>
          <w:szCs w:val="32"/>
        </w:rPr>
      </w:pPr>
      <w:r>
        <w:rPr>
          <w:rFonts w:ascii="黑体" w:eastAsia="黑体" w:hAnsi="黑体" w:hint="eastAsia"/>
          <w:color w:val="000000"/>
          <w:kern w:val="0"/>
          <w:sz w:val="32"/>
          <w:szCs w:val="32"/>
        </w:rPr>
        <w:lastRenderedPageBreak/>
        <w:t>电力电容电感</w:t>
      </w:r>
      <w:r w:rsidR="00175E73" w:rsidRPr="002E10C4">
        <w:rPr>
          <w:rFonts w:ascii="黑体" w:eastAsia="黑体" w:hAnsi="黑体"/>
          <w:color w:val="000000"/>
          <w:kern w:val="0"/>
          <w:sz w:val="32"/>
          <w:szCs w:val="32"/>
        </w:rPr>
        <w:t>测试仪</w:t>
      </w:r>
      <w:r w:rsidR="00961DAA" w:rsidRPr="002E10C4">
        <w:rPr>
          <w:rFonts w:ascii="黑体" w:eastAsia="黑体" w:hAnsi="黑体" w:hint="eastAsia"/>
          <w:color w:val="000000"/>
          <w:kern w:val="0"/>
          <w:sz w:val="32"/>
          <w:szCs w:val="32"/>
        </w:rPr>
        <w:t>校准规范</w:t>
      </w:r>
    </w:p>
    <w:p w14:paraId="5B1F8041" w14:textId="77777777" w:rsidR="00961DAA" w:rsidRPr="00B904A4" w:rsidRDefault="00961DAA" w:rsidP="00910FAA">
      <w:pPr>
        <w:pStyle w:val="1"/>
        <w:keepNext/>
        <w:widowControl/>
        <w:numPr>
          <w:ilvl w:val="0"/>
          <w:numId w:val="5"/>
        </w:numPr>
        <w:tabs>
          <w:tab w:val="clear" w:pos="0"/>
        </w:tabs>
        <w:snapToGrid w:val="0"/>
        <w:spacing w:beforeLines="50" w:before="156" w:beforeAutospacing="0" w:afterLines="50" w:after="156" w:afterAutospacing="0" w:line="360" w:lineRule="auto"/>
        <w:rPr>
          <w:rFonts w:ascii="黑体" w:eastAsia="黑体" w:hAnsi="黑体"/>
          <w:kern w:val="0"/>
          <w:sz w:val="24"/>
          <w:szCs w:val="24"/>
        </w:rPr>
      </w:pPr>
      <w:bookmarkStart w:id="11" w:name="_Toc373146360"/>
      <w:bookmarkStart w:id="12" w:name="_Toc202450883"/>
      <w:r w:rsidRPr="00B904A4">
        <w:rPr>
          <w:rFonts w:ascii="黑体" w:eastAsia="黑体" w:hAnsi="黑体"/>
          <w:kern w:val="0"/>
          <w:sz w:val="24"/>
          <w:szCs w:val="24"/>
        </w:rPr>
        <w:t>范围</w:t>
      </w:r>
      <w:bookmarkEnd w:id="11"/>
      <w:bookmarkEnd w:id="12"/>
    </w:p>
    <w:p w14:paraId="34E0A2BF" w14:textId="2E7C3AE2" w:rsidR="00B42500" w:rsidRDefault="00B42500" w:rsidP="00B121F5">
      <w:pPr>
        <w:adjustRightInd w:val="0"/>
        <w:snapToGrid w:val="0"/>
        <w:spacing w:line="360" w:lineRule="auto"/>
        <w:ind w:firstLineChars="200" w:firstLine="480"/>
        <w:jc w:val="left"/>
        <w:rPr>
          <w:sz w:val="24"/>
        </w:rPr>
      </w:pPr>
      <w:bookmarkStart w:id="13" w:name="_Hlk202446293"/>
      <w:r>
        <w:rPr>
          <w:sz w:val="24"/>
        </w:rPr>
        <w:t>本规范适用于</w:t>
      </w:r>
      <w:r w:rsidR="00B11190">
        <w:rPr>
          <w:rFonts w:hint="eastAsia"/>
          <w:sz w:val="24"/>
        </w:rPr>
        <w:t>工作频率为</w:t>
      </w:r>
      <w:r w:rsidR="00B11190">
        <w:rPr>
          <w:rFonts w:hint="eastAsia"/>
          <w:sz w:val="24"/>
        </w:rPr>
        <w:t>45</w:t>
      </w:r>
      <w:r w:rsidR="00972CC8">
        <w:rPr>
          <w:rFonts w:hint="eastAsia"/>
          <w:sz w:val="24"/>
        </w:rPr>
        <w:t xml:space="preserve"> </w:t>
      </w:r>
      <w:r w:rsidR="00B11190">
        <w:rPr>
          <w:rFonts w:hint="eastAsia"/>
          <w:sz w:val="24"/>
        </w:rPr>
        <w:t>Hz</w:t>
      </w:r>
      <w:r w:rsidR="00B11190">
        <w:rPr>
          <w:rFonts w:hint="eastAsia"/>
          <w:sz w:val="24"/>
        </w:rPr>
        <w:t>～</w:t>
      </w:r>
      <w:r w:rsidR="00B11190">
        <w:rPr>
          <w:rFonts w:hint="eastAsia"/>
          <w:sz w:val="24"/>
        </w:rPr>
        <w:t>55</w:t>
      </w:r>
      <w:r w:rsidR="00972CC8">
        <w:rPr>
          <w:rFonts w:hint="eastAsia"/>
          <w:sz w:val="24"/>
        </w:rPr>
        <w:t xml:space="preserve"> </w:t>
      </w:r>
      <w:r w:rsidR="00B11190">
        <w:rPr>
          <w:rFonts w:hint="eastAsia"/>
          <w:sz w:val="24"/>
        </w:rPr>
        <w:t>Hz</w:t>
      </w:r>
      <w:r w:rsidR="00B11190">
        <w:rPr>
          <w:rFonts w:hint="eastAsia"/>
          <w:sz w:val="24"/>
        </w:rPr>
        <w:t>的</w:t>
      </w:r>
      <w:r>
        <w:rPr>
          <w:sz w:val="24"/>
        </w:rPr>
        <w:t>电力电容电感测试仪的校准。</w:t>
      </w:r>
    </w:p>
    <w:p w14:paraId="59B4CC91" w14:textId="72AE3F15" w:rsidR="00BB6BBF" w:rsidRDefault="00B42500" w:rsidP="00B42500">
      <w:pPr>
        <w:snapToGrid w:val="0"/>
        <w:spacing w:line="360" w:lineRule="auto"/>
        <w:ind w:leftChars="4" w:left="8" w:firstLineChars="200" w:firstLine="480"/>
        <w:rPr>
          <w:rFonts w:ascii="宋体" w:hAnsi="宋体" w:hint="eastAsia"/>
          <w:sz w:val="24"/>
        </w:rPr>
      </w:pPr>
      <w:r>
        <w:rPr>
          <w:sz w:val="24"/>
        </w:rPr>
        <w:t>本规范不适用于交流电桥、</w:t>
      </w:r>
      <w:r>
        <w:rPr>
          <w:sz w:val="24"/>
        </w:rPr>
        <w:t>LCR</w:t>
      </w:r>
      <w:r>
        <w:rPr>
          <w:sz w:val="24"/>
        </w:rPr>
        <w:t>测量仪等仪器的校准。</w:t>
      </w:r>
      <w:bookmarkEnd w:id="13"/>
    </w:p>
    <w:p w14:paraId="2603AFD0" w14:textId="77777777" w:rsidR="00961DAA" w:rsidRPr="00B904A4" w:rsidRDefault="00961DAA" w:rsidP="00961DAA">
      <w:pPr>
        <w:pStyle w:val="1"/>
        <w:keepNext/>
        <w:widowControl/>
        <w:numPr>
          <w:ilvl w:val="0"/>
          <w:numId w:val="5"/>
        </w:numPr>
        <w:tabs>
          <w:tab w:val="clear" w:pos="0"/>
        </w:tabs>
        <w:snapToGrid w:val="0"/>
        <w:spacing w:beforeLines="50" w:before="156" w:beforeAutospacing="0" w:afterLines="50" w:after="156" w:afterAutospacing="0" w:line="360" w:lineRule="auto"/>
        <w:rPr>
          <w:rFonts w:ascii="黑体" w:eastAsia="黑体" w:hAnsi="黑体"/>
          <w:kern w:val="0"/>
          <w:sz w:val="24"/>
          <w:szCs w:val="24"/>
        </w:rPr>
      </w:pPr>
      <w:bookmarkStart w:id="14" w:name="_Toc373141350"/>
      <w:bookmarkStart w:id="15" w:name="_Toc373144623"/>
      <w:bookmarkStart w:id="16" w:name="_Toc373146361"/>
      <w:bookmarkStart w:id="17" w:name="_Toc298163478"/>
      <w:bookmarkStart w:id="18" w:name="_Toc348984726"/>
      <w:bookmarkStart w:id="19" w:name="_Toc373146362"/>
      <w:bookmarkStart w:id="20" w:name="_Toc202450884"/>
      <w:bookmarkEnd w:id="14"/>
      <w:bookmarkEnd w:id="15"/>
      <w:bookmarkEnd w:id="16"/>
      <w:r w:rsidRPr="00B904A4">
        <w:rPr>
          <w:rFonts w:ascii="黑体" w:eastAsia="黑体" w:hAnsi="黑体"/>
          <w:kern w:val="0"/>
          <w:sz w:val="24"/>
          <w:szCs w:val="24"/>
        </w:rPr>
        <w:t>引用文件</w:t>
      </w:r>
      <w:bookmarkStart w:id="21" w:name="_Toc278474420"/>
      <w:bookmarkStart w:id="22" w:name="_Toc279140151"/>
      <w:bookmarkStart w:id="23" w:name="_Toc280797926"/>
      <w:bookmarkStart w:id="24" w:name="_Toc280797949"/>
      <w:bookmarkStart w:id="25" w:name="_Toc280797972"/>
      <w:bookmarkStart w:id="26" w:name="_Toc280799919"/>
      <w:bookmarkStart w:id="27" w:name="_Toc280799939"/>
      <w:bookmarkStart w:id="28" w:name="_Toc280809970"/>
      <w:bookmarkStart w:id="29" w:name="_Toc278474421"/>
      <w:bookmarkStart w:id="30" w:name="_Toc279140152"/>
      <w:bookmarkStart w:id="31" w:name="_Toc280797927"/>
      <w:bookmarkStart w:id="32" w:name="_Toc280797950"/>
      <w:bookmarkStart w:id="33" w:name="_Toc280797973"/>
      <w:bookmarkStart w:id="34" w:name="_Toc280799920"/>
      <w:bookmarkStart w:id="35" w:name="_Toc280799940"/>
      <w:bookmarkStart w:id="36" w:name="_Toc280809971"/>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14:paraId="37C7F404" w14:textId="77777777" w:rsidR="00F73564" w:rsidRPr="00770DCE" w:rsidRDefault="00F73564" w:rsidP="00F73564">
      <w:pPr>
        <w:spacing w:line="420" w:lineRule="exact"/>
        <w:ind w:firstLineChars="200" w:firstLine="480"/>
        <w:rPr>
          <w:rFonts w:ascii="宋体" w:hAnsi="宋体" w:hint="eastAsia"/>
          <w:sz w:val="24"/>
        </w:rPr>
      </w:pPr>
      <w:r w:rsidRPr="00770DCE">
        <w:rPr>
          <w:rFonts w:ascii="宋体" w:hAnsi="宋体"/>
          <w:sz w:val="24"/>
        </w:rPr>
        <w:t>本规范引用了以下文件：</w:t>
      </w:r>
    </w:p>
    <w:p w14:paraId="70EF092B" w14:textId="1F43D7C6" w:rsidR="006E0CC0" w:rsidRDefault="006E0CC0" w:rsidP="00F73564">
      <w:pPr>
        <w:spacing w:line="420" w:lineRule="exact"/>
        <w:ind w:firstLineChars="200" w:firstLine="480"/>
        <w:jc w:val="left"/>
        <w:rPr>
          <w:rFonts w:ascii="宋体" w:hAnsi="宋体" w:hint="eastAsia"/>
          <w:sz w:val="24"/>
        </w:rPr>
      </w:pPr>
      <w:r>
        <w:rPr>
          <w:rFonts w:ascii="宋体" w:hAnsi="宋体" w:hint="eastAsia"/>
          <w:sz w:val="24"/>
        </w:rPr>
        <w:t>JJF 1075 钳形电流表校准规范</w:t>
      </w:r>
    </w:p>
    <w:p w14:paraId="0CE903BD" w14:textId="5DD935BA" w:rsidR="00F73564" w:rsidRDefault="0096498F" w:rsidP="00F73564">
      <w:pPr>
        <w:spacing w:line="420" w:lineRule="exact"/>
        <w:ind w:firstLineChars="200" w:firstLine="480"/>
        <w:jc w:val="left"/>
        <w:rPr>
          <w:rFonts w:ascii="宋体" w:hAnsi="宋体" w:hint="eastAsia"/>
          <w:sz w:val="24"/>
        </w:rPr>
      </w:pPr>
      <w:r>
        <w:rPr>
          <w:rFonts w:ascii="宋体" w:hAnsi="宋体"/>
          <w:sz w:val="24"/>
        </w:rPr>
        <w:t>GB/T</w:t>
      </w:r>
      <w:r w:rsidR="00F73564">
        <w:rPr>
          <w:rFonts w:ascii="宋体" w:hAnsi="宋体" w:hint="eastAsia"/>
          <w:sz w:val="24"/>
        </w:rPr>
        <w:t xml:space="preserve"> </w:t>
      </w:r>
      <w:r>
        <w:rPr>
          <w:rFonts w:ascii="宋体" w:hAnsi="宋体"/>
          <w:sz w:val="24"/>
        </w:rPr>
        <w:t>1094.6</w:t>
      </w:r>
      <w:r w:rsidR="00F73564">
        <w:rPr>
          <w:rFonts w:ascii="宋体" w:hAnsi="宋体" w:hint="eastAsia"/>
          <w:sz w:val="24"/>
        </w:rPr>
        <w:t xml:space="preserve"> </w:t>
      </w:r>
      <w:r>
        <w:rPr>
          <w:rFonts w:ascii="宋体" w:hAnsi="宋体" w:hint="eastAsia"/>
          <w:sz w:val="24"/>
        </w:rPr>
        <w:t>电力变压器 第6部分：电抗器</w:t>
      </w:r>
    </w:p>
    <w:p w14:paraId="6E9675BC" w14:textId="1D2F9467" w:rsidR="00587AC9" w:rsidRDefault="00587AC9" w:rsidP="00F73564">
      <w:pPr>
        <w:spacing w:line="420" w:lineRule="exact"/>
        <w:ind w:firstLineChars="200" w:firstLine="480"/>
        <w:jc w:val="left"/>
        <w:rPr>
          <w:rFonts w:ascii="宋体" w:hAnsi="宋体" w:hint="eastAsia"/>
          <w:sz w:val="24"/>
        </w:rPr>
      </w:pPr>
      <w:r>
        <w:rPr>
          <w:rFonts w:ascii="宋体" w:hAnsi="宋体"/>
          <w:sz w:val="24"/>
        </w:rPr>
        <w:t>DL/T</w:t>
      </w:r>
      <w:r>
        <w:rPr>
          <w:rFonts w:ascii="宋体" w:hAnsi="宋体" w:hint="eastAsia"/>
          <w:sz w:val="24"/>
        </w:rPr>
        <w:t xml:space="preserve"> </w:t>
      </w:r>
      <w:r>
        <w:rPr>
          <w:rFonts w:ascii="宋体" w:hAnsi="宋体"/>
          <w:sz w:val="24"/>
        </w:rPr>
        <w:t>1220</w:t>
      </w:r>
      <w:r>
        <w:rPr>
          <w:rFonts w:ascii="宋体" w:hAnsi="宋体" w:hint="eastAsia"/>
          <w:sz w:val="24"/>
        </w:rPr>
        <w:t xml:space="preserve"> 串联电容器补偿装置交接试验及验收规范</w:t>
      </w:r>
    </w:p>
    <w:p w14:paraId="4EAAF8AD" w14:textId="4A670E25" w:rsidR="006E0CC0" w:rsidRPr="00770DCE" w:rsidRDefault="006E0CC0" w:rsidP="00F73564">
      <w:pPr>
        <w:spacing w:line="420" w:lineRule="exact"/>
        <w:ind w:firstLineChars="200" w:firstLine="480"/>
        <w:jc w:val="left"/>
        <w:rPr>
          <w:rFonts w:ascii="宋体" w:hAnsi="宋体" w:hint="eastAsia"/>
          <w:sz w:val="24"/>
        </w:rPr>
      </w:pPr>
      <w:r>
        <w:rPr>
          <w:rFonts w:ascii="宋体" w:hAnsi="宋体" w:hint="eastAsia"/>
          <w:sz w:val="24"/>
        </w:rPr>
        <w:t>DL/T 1694.8 高压测试</w:t>
      </w:r>
      <w:r w:rsidR="00B85728">
        <w:rPr>
          <w:rFonts w:ascii="宋体" w:hAnsi="宋体" w:hint="eastAsia"/>
          <w:sz w:val="24"/>
        </w:rPr>
        <w:t>仪器及设备校准规范 第8部分：电力电容电感测试仪</w:t>
      </w:r>
    </w:p>
    <w:p w14:paraId="3C4ED82C" w14:textId="47E3ECB2" w:rsidR="00F73564" w:rsidRPr="00181A39" w:rsidRDefault="00F73564" w:rsidP="00F73564">
      <w:pPr>
        <w:pStyle w:val="ae"/>
        <w:spacing w:line="360" w:lineRule="auto"/>
        <w:ind w:firstLine="480"/>
        <w:rPr>
          <w:rFonts w:hAnsi="宋体" w:hint="eastAsia"/>
          <w:kern w:val="2"/>
          <w:sz w:val="24"/>
        </w:rPr>
      </w:pPr>
      <w:r w:rsidRPr="00770DCE">
        <w:rPr>
          <w:rFonts w:hAnsi="宋体" w:hint="eastAsia"/>
          <w:sz w:val="24"/>
        </w:rPr>
        <w:t>凡是注日期的引用文件，仅注日期的版本适用于本规范；凡是不注日期的引用文件，其最新版本（包括所有修改单）适用于本规</w:t>
      </w:r>
      <w:r w:rsidRPr="00BF31D6">
        <w:rPr>
          <w:rFonts w:hAnsi="宋体" w:hint="eastAsia"/>
          <w:sz w:val="24"/>
        </w:rPr>
        <w:t>范。</w:t>
      </w:r>
    </w:p>
    <w:p w14:paraId="67CCC085" w14:textId="18060092" w:rsidR="00961DAA" w:rsidRDefault="00961DAA" w:rsidP="00910FAA">
      <w:pPr>
        <w:pStyle w:val="1"/>
        <w:keepNext/>
        <w:widowControl/>
        <w:numPr>
          <w:ilvl w:val="0"/>
          <w:numId w:val="5"/>
        </w:numPr>
        <w:tabs>
          <w:tab w:val="clear" w:pos="0"/>
        </w:tabs>
        <w:snapToGrid w:val="0"/>
        <w:spacing w:beforeLines="50" w:before="156" w:beforeAutospacing="0" w:afterLines="50" w:after="156" w:afterAutospacing="0" w:line="360" w:lineRule="auto"/>
        <w:rPr>
          <w:rFonts w:ascii="黑体" w:eastAsia="黑体" w:hAnsi="黑体"/>
          <w:kern w:val="0"/>
          <w:sz w:val="24"/>
          <w:szCs w:val="24"/>
        </w:rPr>
      </w:pPr>
      <w:bookmarkStart w:id="37" w:name="_Toc202450885"/>
      <w:bookmarkStart w:id="38" w:name="_Toc373146363"/>
      <w:r w:rsidRPr="00B904A4">
        <w:rPr>
          <w:rFonts w:ascii="黑体" w:eastAsia="黑体" w:hAnsi="黑体"/>
          <w:kern w:val="0"/>
          <w:sz w:val="24"/>
          <w:szCs w:val="24"/>
        </w:rPr>
        <w:t>术语</w:t>
      </w:r>
      <w:bookmarkEnd w:id="37"/>
      <w:r w:rsidR="00893432">
        <w:rPr>
          <w:rFonts w:ascii="黑体" w:eastAsia="黑体" w:hAnsi="黑体"/>
          <w:kern w:val="0"/>
          <w:sz w:val="24"/>
          <w:szCs w:val="24"/>
        </w:rPr>
        <w:t xml:space="preserve"> </w:t>
      </w:r>
    </w:p>
    <w:p w14:paraId="4E5E5FC9" w14:textId="158D8E85" w:rsidR="00F73564" w:rsidRPr="00F73564" w:rsidRDefault="00F73564" w:rsidP="00F73564">
      <w:pPr>
        <w:ind w:firstLineChars="200" w:firstLine="480"/>
      </w:pPr>
      <w:r w:rsidRPr="00B97278">
        <w:rPr>
          <w:rFonts w:ascii="宋体" w:hAnsi="宋体" w:hint="eastAsia"/>
          <w:color w:val="333333"/>
          <w:sz w:val="24"/>
          <w:shd w:val="clear" w:color="auto" w:fill="FFFFFF"/>
        </w:rPr>
        <w:t>下列</w:t>
      </w:r>
      <w:r>
        <w:rPr>
          <w:rFonts w:ascii="宋体" w:hAnsi="宋体" w:hint="eastAsia"/>
          <w:color w:val="333333"/>
          <w:sz w:val="24"/>
          <w:shd w:val="clear" w:color="auto" w:fill="FFFFFF"/>
        </w:rPr>
        <w:t>术语和定义适应于本规范。</w:t>
      </w:r>
    </w:p>
    <w:p w14:paraId="3502A1DB" w14:textId="749EE8E8" w:rsidR="00961DAA" w:rsidRPr="006818A7" w:rsidRDefault="00102411" w:rsidP="00910FAA">
      <w:pPr>
        <w:pStyle w:val="2"/>
        <w:spacing w:before="0" w:after="0" w:line="360" w:lineRule="auto"/>
        <w:rPr>
          <w:rFonts w:ascii="宋体" w:eastAsia="宋体" w:hAnsi="宋体" w:hint="eastAsia"/>
          <w:b w:val="0"/>
          <w:bCs w:val="0"/>
          <w:sz w:val="24"/>
          <w:szCs w:val="24"/>
        </w:rPr>
      </w:pPr>
      <w:bookmarkStart w:id="39" w:name="_Toc504554142"/>
      <w:bookmarkStart w:id="40" w:name="_Toc202450886"/>
      <w:r>
        <w:rPr>
          <w:rFonts w:ascii="宋体" w:eastAsia="宋体" w:hAnsi="宋体" w:hint="eastAsia"/>
          <w:b w:val="0"/>
          <w:bCs w:val="0"/>
          <w:sz w:val="24"/>
          <w:szCs w:val="24"/>
        </w:rPr>
        <w:t xml:space="preserve">3.1  </w:t>
      </w:r>
      <w:r w:rsidR="008031B6">
        <w:rPr>
          <w:rFonts w:ascii="宋体" w:eastAsia="宋体" w:hAnsi="宋体" w:hint="eastAsia"/>
          <w:b w:val="0"/>
          <w:bCs w:val="0"/>
          <w:sz w:val="24"/>
          <w:szCs w:val="24"/>
        </w:rPr>
        <w:t>电力电容电感测试仪</w:t>
      </w:r>
      <w:r w:rsidR="00F73564" w:rsidRPr="00F73564">
        <w:rPr>
          <w:rFonts w:ascii="宋体" w:eastAsia="宋体" w:hAnsi="宋体" w:hint="eastAsia"/>
          <w:b w:val="0"/>
          <w:bCs w:val="0"/>
          <w:sz w:val="24"/>
          <w:szCs w:val="24"/>
        </w:rPr>
        <w:t xml:space="preserve"> </w:t>
      </w:r>
      <w:r w:rsidR="008031B6">
        <w:rPr>
          <w:rFonts w:ascii="宋体" w:eastAsia="宋体" w:hAnsi="宋体" w:hint="eastAsia"/>
          <w:b w:val="0"/>
          <w:bCs w:val="0"/>
          <w:sz w:val="24"/>
          <w:szCs w:val="24"/>
        </w:rPr>
        <w:t>p</w:t>
      </w:r>
      <w:r w:rsidR="008031B6" w:rsidRPr="008031B6">
        <w:rPr>
          <w:rFonts w:ascii="宋体" w:eastAsia="宋体" w:hAnsi="宋体"/>
          <w:b w:val="0"/>
          <w:bCs w:val="0"/>
          <w:sz w:val="24"/>
          <w:szCs w:val="24"/>
        </w:rPr>
        <w:t xml:space="preserve">ower </w:t>
      </w:r>
      <w:r w:rsidR="008031B6">
        <w:rPr>
          <w:rFonts w:ascii="宋体" w:eastAsia="宋体" w:hAnsi="宋体"/>
          <w:b w:val="0"/>
          <w:bCs w:val="0"/>
          <w:sz w:val="24"/>
          <w:szCs w:val="24"/>
        </w:rPr>
        <w:t>c</w:t>
      </w:r>
      <w:r w:rsidR="008031B6" w:rsidRPr="008031B6">
        <w:rPr>
          <w:rFonts w:ascii="宋体" w:eastAsia="宋体" w:hAnsi="宋体"/>
          <w:b w:val="0"/>
          <w:bCs w:val="0"/>
          <w:sz w:val="24"/>
          <w:szCs w:val="24"/>
        </w:rPr>
        <w:t xml:space="preserve">apacitance and </w:t>
      </w:r>
      <w:r w:rsidR="008031B6">
        <w:rPr>
          <w:rFonts w:ascii="宋体" w:eastAsia="宋体" w:hAnsi="宋体"/>
          <w:b w:val="0"/>
          <w:bCs w:val="0"/>
          <w:sz w:val="24"/>
          <w:szCs w:val="24"/>
        </w:rPr>
        <w:t>i</w:t>
      </w:r>
      <w:r w:rsidR="008031B6" w:rsidRPr="008031B6">
        <w:rPr>
          <w:rFonts w:ascii="宋体" w:eastAsia="宋体" w:hAnsi="宋体"/>
          <w:b w:val="0"/>
          <w:bCs w:val="0"/>
          <w:sz w:val="24"/>
          <w:szCs w:val="24"/>
        </w:rPr>
        <w:t xml:space="preserve">nductance </w:t>
      </w:r>
      <w:r w:rsidR="008031B6">
        <w:rPr>
          <w:rFonts w:ascii="宋体" w:eastAsia="宋体" w:hAnsi="宋体"/>
          <w:b w:val="0"/>
          <w:bCs w:val="0"/>
          <w:sz w:val="24"/>
          <w:szCs w:val="24"/>
        </w:rPr>
        <w:t>t</w:t>
      </w:r>
      <w:r w:rsidR="008031B6" w:rsidRPr="008031B6">
        <w:rPr>
          <w:rFonts w:ascii="宋体" w:eastAsia="宋体" w:hAnsi="宋体"/>
          <w:b w:val="0"/>
          <w:bCs w:val="0"/>
          <w:sz w:val="24"/>
          <w:szCs w:val="24"/>
        </w:rPr>
        <w:t>ester</w:t>
      </w:r>
      <w:bookmarkEnd w:id="39"/>
      <w:bookmarkEnd w:id="40"/>
    </w:p>
    <w:p w14:paraId="41082BD8" w14:textId="725C3EA5" w:rsidR="00961DAA" w:rsidRDefault="00F26E61" w:rsidP="00F73564">
      <w:pPr>
        <w:spacing w:line="420" w:lineRule="exact"/>
        <w:ind w:firstLineChars="200" w:firstLine="480"/>
        <w:rPr>
          <w:rFonts w:ascii="宋体" w:hAnsi="宋体" w:hint="eastAsia"/>
          <w:sz w:val="24"/>
          <w:shd w:val="clear" w:color="auto" w:fill="FFFFFF"/>
        </w:rPr>
      </w:pPr>
      <w:r>
        <w:rPr>
          <w:rFonts w:ascii="宋体" w:hAnsi="宋体" w:hint="eastAsia"/>
          <w:sz w:val="24"/>
          <w:shd w:val="clear" w:color="auto" w:fill="FFFFFF"/>
        </w:rPr>
        <w:t>在停电条件下</w:t>
      </w:r>
      <w:r w:rsidR="00717C71">
        <w:rPr>
          <w:rFonts w:ascii="宋体" w:hAnsi="宋体" w:hint="eastAsia"/>
          <w:sz w:val="24"/>
          <w:shd w:val="clear" w:color="auto" w:fill="FFFFFF"/>
        </w:rPr>
        <w:t>对电力系统</w:t>
      </w:r>
      <w:r>
        <w:rPr>
          <w:rFonts w:ascii="宋体" w:hAnsi="宋体" w:hint="eastAsia"/>
          <w:sz w:val="24"/>
          <w:shd w:val="clear" w:color="auto" w:fill="FFFFFF"/>
        </w:rPr>
        <w:t>用于</w:t>
      </w:r>
      <w:r w:rsidR="00717C71">
        <w:rPr>
          <w:rFonts w:ascii="宋体" w:hAnsi="宋体" w:hint="eastAsia"/>
          <w:sz w:val="24"/>
          <w:shd w:val="clear" w:color="auto" w:fill="FFFFFF"/>
        </w:rPr>
        <w:t>无功补偿</w:t>
      </w:r>
      <w:r>
        <w:rPr>
          <w:rFonts w:ascii="宋体" w:hAnsi="宋体" w:hint="eastAsia"/>
          <w:sz w:val="24"/>
          <w:shd w:val="clear" w:color="auto" w:fill="FFFFFF"/>
        </w:rPr>
        <w:t>的</w:t>
      </w:r>
      <w:r w:rsidR="00717C71">
        <w:rPr>
          <w:rFonts w:ascii="宋体" w:hAnsi="宋体" w:hint="eastAsia"/>
          <w:sz w:val="24"/>
          <w:shd w:val="clear" w:color="auto" w:fill="FFFFFF"/>
        </w:rPr>
        <w:t>电容器、电</w:t>
      </w:r>
      <w:r>
        <w:rPr>
          <w:rFonts w:ascii="宋体" w:hAnsi="宋体" w:hint="eastAsia"/>
          <w:sz w:val="24"/>
          <w:shd w:val="clear" w:color="auto" w:fill="FFFFFF"/>
        </w:rPr>
        <w:t>抗</w:t>
      </w:r>
      <w:r w:rsidR="00717C71">
        <w:rPr>
          <w:rFonts w:ascii="宋体" w:hAnsi="宋体" w:hint="eastAsia"/>
          <w:sz w:val="24"/>
          <w:shd w:val="clear" w:color="auto" w:fill="FFFFFF"/>
        </w:rPr>
        <w:t>器</w:t>
      </w:r>
      <w:r w:rsidR="003A540A">
        <w:rPr>
          <w:rFonts w:ascii="宋体" w:hAnsi="宋体" w:hint="eastAsia"/>
          <w:sz w:val="24"/>
          <w:shd w:val="clear" w:color="auto" w:fill="FFFFFF"/>
        </w:rPr>
        <w:t>进行电容量、电感量测量的专用仪器。</w:t>
      </w:r>
    </w:p>
    <w:p w14:paraId="37E059D4" w14:textId="6CAE6D8E" w:rsidR="00F26E61" w:rsidRPr="00F73564" w:rsidRDefault="00F26E61" w:rsidP="00F73564">
      <w:pPr>
        <w:spacing w:line="420" w:lineRule="exact"/>
        <w:ind w:firstLineChars="200" w:firstLine="480"/>
        <w:rPr>
          <w:rFonts w:ascii="宋体" w:hAnsi="宋体" w:hint="eastAsia"/>
          <w:sz w:val="24"/>
          <w:shd w:val="clear" w:color="auto" w:fill="FFFFFF"/>
        </w:rPr>
      </w:pPr>
      <w:r>
        <w:rPr>
          <w:rFonts w:ascii="宋体" w:hAnsi="宋体" w:hint="eastAsia"/>
          <w:sz w:val="24"/>
          <w:shd w:val="clear" w:color="auto" w:fill="FFFFFF"/>
        </w:rPr>
        <w:t xml:space="preserve">[DL/T </w:t>
      </w:r>
      <w:r w:rsidR="002812FD">
        <w:rPr>
          <w:rFonts w:ascii="宋体" w:hAnsi="宋体" w:hint="eastAsia"/>
          <w:sz w:val="24"/>
          <w:shd w:val="clear" w:color="auto" w:fill="FFFFFF"/>
        </w:rPr>
        <w:t>1694.8—2021，3.1</w:t>
      </w:r>
      <w:r>
        <w:rPr>
          <w:rFonts w:ascii="宋体" w:hAnsi="宋体" w:hint="eastAsia"/>
          <w:sz w:val="24"/>
          <w:shd w:val="clear" w:color="auto" w:fill="FFFFFF"/>
        </w:rPr>
        <w:t>]</w:t>
      </w:r>
    </w:p>
    <w:p w14:paraId="26AE1EFF" w14:textId="77777777" w:rsidR="00961DAA" w:rsidRPr="00B904A4" w:rsidRDefault="00961DAA" w:rsidP="007619A0">
      <w:pPr>
        <w:pStyle w:val="1"/>
        <w:keepNext/>
        <w:widowControl/>
        <w:numPr>
          <w:ilvl w:val="0"/>
          <w:numId w:val="5"/>
        </w:numPr>
        <w:tabs>
          <w:tab w:val="clear" w:pos="0"/>
        </w:tabs>
        <w:snapToGrid w:val="0"/>
        <w:spacing w:beforeLines="50" w:before="156" w:beforeAutospacing="0" w:afterLines="50" w:after="156" w:afterAutospacing="0" w:line="360" w:lineRule="auto"/>
        <w:rPr>
          <w:rFonts w:ascii="黑体" w:eastAsia="黑体" w:hAnsi="黑体"/>
          <w:kern w:val="0"/>
          <w:sz w:val="24"/>
          <w:szCs w:val="24"/>
        </w:rPr>
      </w:pPr>
      <w:bookmarkStart w:id="41" w:name="_Toc202450887"/>
      <w:r w:rsidRPr="00B904A4">
        <w:rPr>
          <w:rFonts w:ascii="黑体" w:eastAsia="黑体" w:hAnsi="黑体"/>
          <w:kern w:val="0"/>
          <w:sz w:val="24"/>
          <w:szCs w:val="24"/>
        </w:rPr>
        <w:t>概述</w:t>
      </w:r>
      <w:bookmarkEnd w:id="38"/>
      <w:bookmarkEnd w:id="41"/>
    </w:p>
    <w:p w14:paraId="00E7E6D2" w14:textId="2E10C6F3" w:rsidR="00961DAA" w:rsidRDefault="00B121F5" w:rsidP="007619A0">
      <w:pPr>
        <w:spacing w:line="360" w:lineRule="auto"/>
        <w:ind w:firstLineChars="200" w:firstLine="480"/>
        <w:rPr>
          <w:rFonts w:ascii="宋体" w:hAnsi="宋体" w:hint="eastAsia"/>
          <w:color w:val="000000"/>
          <w:sz w:val="24"/>
          <w:shd w:val="clear" w:color="auto" w:fill="FFFFFF"/>
        </w:rPr>
      </w:pPr>
      <w:r>
        <w:rPr>
          <w:sz w:val="24"/>
        </w:rPr>
        <w:t>电力电容电感测试仪</w:t>
      </w:r>
      <w:r>
        <w:rPr>
          <w:sz w:val="24"/>
        </w:rPr>
        <w:t>(</w:t>
      </w:r>
      <w:r w:rsidR="00471CFC">
        <w:rPr>
          <w:rFonts w:hint="eastAsia"/>
          <w:sz w:val="24"/>
        </w:rPr>
        <w:t>以下简称</w:t>
      </w:r>
      <w:r>
        <w:rPr>
          <w:sz w:val="24"/>
        </w:rPr>
        <w:t>测试仪</w:t>
      </w:r>
      <w:r>
        <w:rPr>
          <w:sz w:val="24"/>
        </w:rPr>
        <w:t>)</w:t>
      </w:r>
      <w:r>
        <w:rPr>
          <w:sz w:val="24"/>
        </w:rPr>
        <w:t>是</w:t>
      </w:r>
      <w:r w:rsidR="00BD0F39">
        <w:rPr>
          <w:rFonts w:hint="eastAsia"/>
          <w:sz w:val="24"/>
        </w:rPr>
        <w:t>在停电条件下</w:t>
      </w:r>
      <w:r w:rsidR="0045125D">
        <w:rPr>
          <w:rFonts w:hint="eastAsia"/>
          <w:sz w:val="24"/>
        </w:rPr>
        <w:t>对</w:t>
      </w:r>
      <w:r>
        <w:rPr>
          <w:sz w:val="24"/>
        </w:rPr>
        <w:t>电力系统</w:t>
      </w:r>
      <w:r w:rsidR="0045125D">
        <w:rPr>
          <w:rFonts w:hint="eastAsia"/>
          <w:sz w:val="24"/>
        </w:rPr>
        <w:t>用于</w:t>
      </w:r>
      <w:r>
        <w:rPr>
          <w:sz w:val="24"/>
        </w:rPr>
        <w:t>无功补偿</w:t>
      </w:r>
      <w:r w:rsidR="0045125D">
        <w:rPr>
          <w:rFonts w:hint="eastAsia"/>
          <w:sz w:val="24"/>
        </w:rPr>
        <w:t>的</w:t>
      </w:r>
      <w:r>
        <w:rPr>
          <w:sz w:val="24"/>
        </w:rPr>
        <w:t>电容器、</w:t>
      </w:r>
      <w:r w:rsidR="0045125D">
        <w:rPr>
          <w:rFonts w:hint="eastAsia"/>
          <w:sz w:val="24"/>
        </w:rPr>
        <w:t>电抗</w:t>
      </w:r>
      <w:r>
        <w:rPr>
          <w:sz w:val="24"/>
        </w:rPr>
        <w:t>器进行电容量、电感量</w:t>
      </w:r>
      <w:r w:rsidR="0045125D">
        <w:rPr>
          <w:rFonts w:hint="eastAsia"/>
          <w:sz w:val="24"/>
        </w:rPr>
        <w:t>测量</w:t>
      </w:r>
      <w:r>
        <w:rPr>
          <w:sz w:val="24"/>
        </w:rPr>
        <w:t>的专用仪器。测试仪主要由测量主机和钳形电流传感器两部分组成，测量主机主要包括</w:t>
      </w:r>
      <w:r w:rsidR="00F40792">
        <w:rPr>
          <w:rFonts w:hint="eastAsia"/>
          <w:sz w:val="24"/>
        </w:rPr>
        <w:t>电</w:t>
      </w:r>
      <w:r>
        <w:rPr>
          <w:sz w:val="24"/>
        </w:rPr>
        <w:t>压源单元、测量单元和</w:t>
      </w:r>
      <w:r w:rsidR="00E825A6">
        <w:rPr>
          <w:rFonts w:hint="eastAsia"/>
          <w:sz w:val="24"/>
        </w:rPr>
        <w:t>微处理器</w:t>
      </w:r>
      <w:r>
        <w:rPr>
          <w:sz w:val="24"/>
        </w:rPr>
        <w:t>。其基本原理是通过测量主机内部</w:t>
      </w:r>
      <w:r w:rsidR="00D228D5">
        <w:rPr>
          <w:rFonts w:hint="eastAsia"/>
          <w:sz w:val="24"/>
        </w:rPr>
        <w:t>微处理器控制</w:t>
      </w:r>
      <w:r w:rsidR="00F40792">
        <w:rPr>
          <w:rFonts w:hint="eastAsia"/>
          <w:sz w:val="24"/>
        </w:rPr>
        <w:t>电</w:t>
      </w:r>
      <w:r>
        <w:rPr>
          <w:sz w:val="24"/>
        </w:rPr>
        <w:t>压源输出交流电压施加于被测对象，</w:t>
      </w:r>
      <w:r w:rsidR="00170F6D">
        <w:rPr>
          <w:rFonts w:hint="eastAsia"/>
          <w:sz w:val="24"/>
        </w:rPr>
        <w:t>钳形</w:t>
      </w:r>
      <w:r>
        <w:rPr>
          <w:sz w:val="24"/>
        </w:rPr>
        <w:t>电流传感器将采样的电流信号反馈至测量单元，测量单元通过数据处理得到被测对象的电容量值、电感量值。测试仪工作原理图如图</w:t>
      </w:r>
      <w:r>
        <w:rPr>
          <w:sz w:val="24"/>
        </w:rPr>
        <w:t>1</w:t>
      </w:r>
      <w:r>
        <w:rPr>
          <w:sz w:val="24"/>
        </w:rPr>
        <w:t>所示。</w:t>
      </w:r>
    </w:p>
    <w:p w14:paraId="207DDA29" w14:textId="77777777" w:rsidR="00A07642" w:rsidRPr="00471CFC" w:rsidRDefault="00A07642" w:rsidP="007619A0">
      <w:pPr>
        <w:spacing w:line="360" w:lineRule="auto"/>
        <w:ind w:firstLineChars="200" w:firstLine="480"/>
        <w:rPr>
          <w:rFonts w:ascii="宋体" w:hAnsi="宋体" w:hint="eastAsia"/>
          <w:color w:val="000000"/>
          <w:sz w:val="24"/>
          <w:shd w:val="clear" w:color="auto" w:fill="FFFFFF"/>
        </w:rPr>
      </w:pPr>
    </w:p>
    <w:p w14:paraId="4936361F" w14:textId="130165A7" w:rsidR="00A07642" w:rsidRDefault="003D5F30" w:rsidP="00E0751E">
      <w:pPr>
        <w:spacing w:line="360" w:lineRule="auto"/>
        <w:ind w:firstLineChars="300" w:firstLine="720"/>
        <w:rPr>
          <w:sz w:val="24"/>
        </w:rPr>
      </w:pPr>
      <w:r>
        <w:rPr>
          <w:rFonts w:hint="eastAsia"/>
          <w:noProof/>
          <w:sz w:val="24"/>
        </w:rPr>
        <mc:AlternateContent>
          <mc:Choice Requires="wpc">
            <w:drawing>
              <wp:inline distT="0" distB="0" distL="0" distR="0" wp14:anchorId="37A5703D" wp14:editId="682094B7">
                <wp:extent cx="5033433" cy="2944495"/>
                <wp:effectExtent l="0" t="0" r="0" b="8255"/>
                <wp:docPr id="1371739314" name="画布 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543411544" name="箭头: 右 1543411544"/>
                        <wps:cNvSpPr/>
                        <wps:spPr>
                          <a:xfrm rot="10800000">
                            <a:off x="1052055" y="1467570"/>
                            <a:ext cx="348615" cy="167005"/>
                          </a:xfrm>
                          <a:prstGeom prst="rightArrow">
                            <a:avLst/>
                          </a:prstGeom>
                          <a:solidFill>
                            <a:prstClr val="white"/>
                          </a:solidFill>
                          <a:ln w="6350">
                            <a:solidFill>
                              <a:schemeClr val="tx1"/>
                            </a:solidFill>
                            <a:extLst>
                              <a:ext uri="{C807C97D-BFC1-408E-A445-0C87EB9F89A2}">
                                <ask:lineSketchStyleProps xmlns:ask="http://schemas.microsoft.com/office/drawing/2018/sketchyshapes">
                                  <ask:type>
                                    <ask:lineSketchNone/>
                                  </ask:type>
                                </ask:lineSketchStyleProps>
                              </a:ext>
                            </a:extLst>
                          </a:ln>
                        </wps:spPr>
                        <wps:style>
                          <a:lnRef idx="2">
                            <a:schemeClr val="accent1">
                              <a:shade val="15000"/>
                            </a:schemeClr>
                          </a:lnRef>
                          <a:fillRef idx="1">
                            <a:schemeClr val="accent1"/>
                          </a:fillRef>
                          <a:effectRef idx="0">
                            <a:schemeClr val="accent1"/>
                          </a:effectRef>
                          <a:fontRef idx="minor">
                            <a:schemeClr val="lt1"/>
                          </a:fontRef>
                        </wps:style>
                        <wps:txbx>
                          <w:txbxContent>
                            <w:p w14:paraId="3E3CF6EB" w14:textId="77777777" w:rsidR="0045237E" w:rsidRDefault="0045237E" w:rsidP="0045237E">
                              <w:pPr>
                                <w:jc w:val="center"/>
                                <w:rPr>
                                  <w:szCs w:val="21"/>
                                </w:rPr>
                              </w:pPr>
                              <w:r>
                                <w:rPr>
                                  <w:szCs w:val="21"/>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627385177" name="箭头: 右 1627385177"/>
                        <wps:cNvSpPr/>
                        <wps:spPr>
                          <a:xfrm rot="10800000">
                            <a:off x="1046693" y="675316"/>
                            <a:ext cx="348615" cy="167640"/>
                          </a:xfrm>
                          <a:prstGeom prst="rightArrow">
                            <a:avLst/>
                          </a:prstGeom>
                          <a:solidFill>
                            <a:prstClr val="white"/>
                          </a:solidFill>
                          <a:ln w="6350">
                            <a:solidFill>
                              <a:schemeClr val="tx1"/>
                            </a:solidFill>
                            <a:extLst>
                              <a:ext uri="{C807C97D-BFC1-408E-A445-0C87EB9F89A2}">
                                <ask:lineSketchStyleProps xmlns:ask="http://schemas.microsoft.com/office/drawing/2018/sketchyshapes">
                                  <ask:type>
                                    <ask:lineSketchNone/>
                                  </ask:type>
                                </ask:lineSketchStyleProps>
                              </a:ext>
                            </a:extLst>
                          </a:ln>
                        </wps:spPr>
                        <wps:style>
                          <a:lnRef idx="2">
                            <a:schemeClr val="accent1">
                              <a:shade val="15000"/>
                            </a:schemeClr>
                          </a:lnRef>
                          <a:fillRef idx="1">
                            <a:schemeClr val="accent1"/>
                          </a:fillRef>
                          <a:effectRef idx="0">
                            <a:schemeClr val="accent1"/>
                          </a:effectRef>
                          <a:fontRef idx="minor">
                            <a:schemeClr val="lt1"/>
                          </a:fontRef>
                        </wps:style>
                        <wps:txbx>
                          <w:txbxContent>
                            <w:p w14:paraId="5B78E73D" w14:textId="77777777" w:rsidR="0045237E" w:rsidRDefault="0045237E" w:rsidP="0045237E">
                              <w:pPr>
                                <w:jc w:val="center"/>
                                <w:rPr>
                                  <w:szCs w:val="21"/>
                                </w:rPr>
                              </w:pPr>
                              <w:r>
                                <w:rPr>
                                  <w:szCs w:val="21"/>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20125054" name="箭头: 右 820125054"/>
                        <wps:cNvSpPr/>
                        <wps:spPr>
                          <a:xfrm rot="10800000">
                            <a:off x="1799802" y="1456781"/>
                            <a:ext cx="348615" cy="167640"/>
                          </a:xfrm>
                          <a:prstGeom prst="rightArrow">
                            <a:avLst/>
                          </a:prstGeom>
                          <a:solidFill>
                            <a:prstClr val="white"/>
                          </a:solidFill>
                          <a:ln w="6350">
                            <a:solidFill>
                              <a:schemeClr val="tx1"/>
                            </a:solidFill>
                            <a:extLst>
                              <a:ext uri="{C807C97D-BFC1-408E-A445-0C87EB9F89A2}">
                                <ask:lineSketchStyleProps xmlns:ask="http://schemas.microsoft.com/office/drawing/2018/sketchyshapes">
                                  <ask:type>
                                    <ask:lineSketchNone/>
                                  </ask:type>
                                </ask:lineSketchStyleProps>
                              </a:ext>
                            </a:extLst>
                          </a:ln>
                        </wps:spPr>
                        <wps:style>
                          <a:lnRef idx="2">
                            <a:schemeClr val="accent1">
                              <a:shade val="15000"/>
                            </a:schemeClr>
                          </a:lnRef>
                          <a:fillRef idx="1">
                            <a:schemeClr val="accent1"/>
                          </a:fillRef>
                          <a:effectRef idx="0">
                            <a:schemeClr val="accent1"/>
                          </a:effectRef>
                          <a:fontRef idx="minor">
                            <a:schemeClr val="lt1"/>
                          </a:fontRef>
                        </wps:style>
                        <wps:txbx>
                          <w:txbxContent>
                            <w:p w14:paraId="1CA18B30" w14:textId="77777777" w:rsidR="0045237E" w:rsidRDefault="0045237E" w:rsidP="0045237E">
                              <w:pPr>
                                <w:jc w:val="center"/>
                                <w:rPr>
                                  <w:szCs w:val="21"/>
                                </w:rPr>
                              </w:pPr>
                              <w:r>
                                <w:rPr>
                                  <w:szCs w:val="21"/>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6397207" name="箭头: 右 116397207"/>
                        <wps:cNvSpPr/>
                        <wps:spPr>
                          <a:xfrm>
                            <a:off x="1759809" y="671079"/>
                            <a:ext cx="348763" cy="168275"/>
                          </a:xfrm>
                          <a:prstGeom prst="rightArrow">
                            <a:avLst/>
                          </a:prstGeom>
                          <a:solidFill>
                            <a:prstClr val="white"/>
                          </a:solidFill>
                          <a:ln w="6350">
                            <a:solidFill>
                              <a:schemeClr val="tx1"/>
                            </a:solidFill>
                            <a:extLst>
                              <a:ext uri="{C807C97D-BFC1-408E-A445-0C87EB9F89A2}">
                                <ask:lineSketchStyleProps xmlns:ask="http://schemas.microsoft.com/office/drawing/2018/sketchyshapes">
                                  <ask:type>
                                    <ask:lineSketchNone/>
                                  </ask:type>
                                </ask:lineSketchStyleProps>
                              </a:ext>
                            </a:extLst>
                          </a:ln>
                        </wps:spPr>
                        <wps:style>
                          <a:lnRef idx="2">
                            <a:schemeClr val="accent1">
                              <a:shade val="15000"/>
                            </a:schemeClr>
                          </a:lnRef>
                          <a:fillRef idx="1">
                            <a:schemeClr val="accent1"/>
                          </a:fillRef>
                          <a:effectRef idx="0">
                            <a:schemeClr val="accent1"/>
                          </a:effectRef>
                          <a:fontRef idx="minor">
                            <a:schemeClr val="lt1"/>
                          </a:fontRef>
                        </wps:style>
                        <wps:txbx>
                          <w:txbxContent>
                            <w:p w14:paraId="04901C91" w14:textId="77777777" w:rsidR="0045237E" w:rsidRDefault="0045237E" w:rsidP="0045237E">
                              <w:pPr>
                                <w:jc w:val="center"/>
                                <w:rPr>
                                  <w:szCs w:val="21"/>
                                </w:rPr>
                              </w:pPr>
                              <w:r>
                                <w:rPr>
                                  <w:szCs w:val="21"/>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96533748" name="箭头: 右 496533748"/>
                        <wps:cNvSpPr/>
                        <wps:spPr>
                          <a:xfrm rot="16200000">
                            <a:off x="2448988" y="1882017"/>
                            <a:ext cx="394043" cy="168275"/>
                          </a:xfrm>
                          <a:prstGeom prst="rightArrow">
                            <a:avLst/>
                          </a:prstGeom>
                          <a:solidFill>
                            <a:prstClr val="white"/>
                          </a:solidFill>
                          <a:ln w="6350">
                            <a:solidFill>
                              <a:schemeClr val="tx1"/>
                            </a:solidFill>
                            <a:extLst>
                              <a:ext uri="{C807C97D-BFC1-408E-A445-0C87EB9F89A2}">
                                <ask:lineSketchStyleProps xmlns:ask="http://schemas.microsoft.com/office/drawing/2018/sketchyshapes">
                                  <ask:type>
                                    <ask:lineSketchNone/>
                                  </ask:type>
                                </ask:lineSketchStyleProps>
                              </a:ext>
                            </a:extLst>
                          </a:ln>
                        </wps:spPr>
                        <wps:style>
                          <a:lnRef idx="2">
                            <a:schemeClr val="accent1">
                              <a:shade val="15000"/>
                            </a:schemeClr>
                          </a:lnRef>
                          <a:fillRef idx="1">
                            <a:schemeClr val="accent1"/>
                          </a:fillRef>
                          <a:effectRef idx="0">
                            <a:schemeClr val="accent1"/>
                          </a:effectRef>
                          <a:fontRef idx="minor">
                            <a:schemeClr val="lt1"/>
                          </a:fontRef>
                        </wps:style>
                        <wps:txbx>
                          <w:txbxContent>
                            <w:p w14:paraId="754C349C" w14:textId="77777777" w:rsidR="00170F6D" w:rsidRDefault="00170F6D" w:rsidP="00170F6D">
                              <w:pPr>
                                <w:jc w:val="center"/>
                                <w:rPr>
                                  <w:szCs w:val="21"/>
                                </w:rPr>
                              </w:pPr>
                              <w:r>
                                <w:rPr>
                                  <w:szCs w:val="21"/>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1309450" name="箭头: 右 41309450"/>
                        <wps:cNvSpPr/>
                        <wps:spPr>
                          <a:xfrm rot="10800000">
                            <a:off x="3192544" y="2258627"/>
                            <a:ext cx="924560" cy="168910"/>
                          </a:xfrm>
                          <a:prstGeom prst="rightArrow">
                            <a:avLst/>
                          </a:prstGeom>
                          <a:solidFill>
                            <a:prstClr val="white"/>
                          </a:solidFill>
                          <a:ln w="6350">
                            <a:solidFill>
                              <a:schemeClr val="tx1"/>
                            </a:solidFill>
                            <a:extLst>
                              <a:ext uri="{C807C97D-BFC1-408E-A445-0C87EB9F89A2}">
                                <ask:lineSketchStyleProps xmlns:ask="http://schemas.microsoft.com/office/drawing/2018/sketchyshapes">
                                  <ask:type>
                                    <ask:lineSketchNone/>
                                  </ask:type>
                                </ask:lineSketchStyleProps>
                              </a:ext>
                            </a:extLst>
                          </a:ln>
                        </wps:spPr>
                        <wps:style>
                          <a:lnRef idx="2">
                            <a:schemeClr val="accent1">
                              <a:shade val="15000"/>
                            </a:schemeClr>
                          </a:lnRef>
                          <a:fillRef idx="1">
                            <a:schemeClr val="accent1"/>
                          </a:fillRef>
                          <a:effectRef idx="0">
                            <a:schemeClr val="accent1"/>
                          </a:effectRef>
                          <a:fontRef idx="minor">
                            <a:schemeClr val="lt1"/>
                          </a:fontRef>
                        </wps:style>
                        <wps:txbx>
                          <w:txbxContent>
                            <w:p w14:paraId="66B39E6A" w14:textId="77777777" w:rsidR="00170F6D" w:rsidRDefault="00170F6D" w:rsidP="00170F6D">
                              <w:pPr>
                                <w:jc w:val="center"/>
                                <w:rPr>
                                  <w:szCs w:val="21"/>
                                </w:rPr>
                              </w:pPr>
                              <w:r>
                                <w:rPr>
                                  <w:szCs w:val="21"/>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016570458" name="箭头: 直角上 2016570458"/>
                        <wps:cNvSpPr/>
                        <wps:spPr>
                          <a:xfrm rot="16200000" flipH="1">
                            <a:off x="3008170" y="935237"/>
                            <a:ext cx="851700" cy="526682"/>
                          </a:xfrm>
                          <a:prstGeom prst="bentUpArrow">
                            <a:avLst>
                              <a:gd name="adj1" fmla="val 16929"/>
                              <a:gd name="adj2" fmla="val 17479"/>
                              <a:gd name="adj3" fmla="val 21852"/>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A1E236A" w14:textId="77777777" w:rsidR="00C16BED" w:rsidRDefault="00C16BED" w:rsidP="00C16BE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87060602" name="矩形 1687060602"/>
                        <wps:cNvSpPr/>
                        <wps:spPr>
                          <a:xfrm>
                            <a:off x="4094004" y="532734"/>
                            <a:ext cx="532452" cy="2047465"/>
                          </a:xfrm>
                          <a:prstGeom prst="rect">
                            <a:avLst/>
                          </a:prstGeom>
                          <a:solidFill>
                            <a:prstClr val="white"/>
                          </a:solid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C91BF4B" w14:textId="77777777" w:rsidR="003D5F30" w:rsidRDefault="003D5F30" w:rsidP="003D5F30">
                              <w:pPr>
                                <w:jc w:val="center"/>
                                <w:rPr>
                                  <w:szCs w:val="21"/>
                                </w:rPr>
                              </w:pPr>
                              <w:r>
                                <w:rPr>
                                  <w:szCs w:val="21"/>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975505546" name="矩形 1975505546"/>
                        <wps:cNvSpPr/>
                        <wps:spPr>
                          <a:xfrm>
                            <a:off x="2094994" y="1342165"/>
                            <a:ext cx="1075690" cy="425450"/>
                          </a:xfrm>
                          <a:prstGeom prst="rect">
                            <a:avLst/>
                          </a:prstGeom>
                          <a:solidFill>
                            <a:prstClr val="white"/>
                          </a:solid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0485207" w14:textId="77777777" w:rsidR="003D5F30" w:rsidRDefault="003D5F30" w:rsidP="003D5F30">
                              <w:pPr>
                                <w:jc w:val="center"/>
                                <w:rPr>
                                  <w:szCs w:val="21"/>
                                </w:rPr>
                              </w:pPr>
                              <w:r>
                                <w:rPr>
                                  <w:szCs w:val="21"/>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778299379" name="文本框 1"/>
                        <wps:cNvSpPr txBox="1"/>
                        <wps:spPr>
                          <a:xfrm>
                            <a:off x="4212440" y="1258553"/>
                            <a:ext cx="327442" cy="811171"/>
                          </a:xfrm>
                          <a:prstGeom prst="rect">
                            <a:avLst/>
                          </a:prstGeom>
                          <a:noFill/>
                          <a:ln w="6350">
                            <a:noFill/>
                          </a:ln>
                        </wps:spPr>
                        <wps:txbx>
                          <w:txbxContent>
                            <w:p w14:paraId="79C5A5E3" w14:textId="7B3DAB98" w:rsidR="00D714D5" w:rsidRPr="00A238CC" w:rsidRDefault="00D714D5" w:rsidP="001F6B6A">
                              <w:pPr>
                                <w:adjustRightInd w:val="0"/>
                                <w:snapToGrid w:val="0"/>
                                <w:rPr>
                                  <w:sz w:val="18"/>
                                  <w:szCs w:val="18"/>
                                </w:rPr>
                              </w:pPr>
                              <w:r w:rsidRPr="00A238CC">
                                <w:rPr>
                                  <w:rFonts w:hint="eastAsia"/>
                                  <w:sz w:val="18"/>
                                  <w:szCs w:val="18"/>
                                </w:rPr>
                                <w:t>被测</w:t>
                              </w:r>
                              <w:r w:rsidR="009335A8">
                                <w:rPr>
                                  <w:rFonts w:hint="eastAsia"/>
                                  <w:sz w:val="18"/>
                                  <w:szCs w:val="18"/>
                                </w:rPr>
                                <w:t>品</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994359344" name="文本框 1"/>
                        <wps:cNvSpPr txBox="1"/>
                        <wps:spPr>
                          <a:xfrm>
                            <a:off x="2254363" y="2226327"/>
                            <a:ext cx="885126" cy="327453"/>
                          </a:xfrm>
                          <a:prstGeom prst="rect">
                            <a:avLst/>
                          </a:prstGeom>
                          <a:noFill/>
                          <a:ln w="6350">
                            <a:noFill/>
                          </a:ln>
                        </wps:spPr>
                        <wps:txbx>
                          <w:txbxContent>
                            <w:p w14:paraId="25153720" w14:textId="6F7E8DE8" w:rsidR="00D714D5" w:rsidRPr="00A238CC" w:rsidRDefault="00D714D5" w:rsidP="00D714D5">
                              <w:pPr>
                                <w:rPr>
                                  <w:sz w:val="18"/>
                                  <w:szCs w:val="18"/>
                                </w:rPr>
                              </w:pPr>
                              <w:r w:rsidRPr="00A238CC">
                                <w:rPr>
                                  <w:rFonts w:hint="eastAsia"/>
                                  <w:sz w:val="18"/>
                                  <w:szCs w:val="18"/>
                                </w:rPr>
                                <w:t>电流传感器</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733852185" name="矩形 1733852185"/>
                        <wps:cNvSpPr/>
                        <wps:spPr>
                          <a:xfrm>
                            <a:off x="2112879" y="2146679"/>
                            <a:ext cx="1075690" cy="424815"/>
                          </a:xfrm>
                          <a:prstGeom prst="rect">
                            <a:avLst/>
                          </a:prstGeom>
                          <a:solidFill>
                            <a:prstClr val="white"/>
                          </a:solid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F152B2D" w14:textId="77777777" w:rsidR="00260697" w:rsidRDefault="00260697" w:rsidP="00260697">
                              <w:pPr>
                                <w:jc w:val="center"/>
                                <w:rPr>
                                  <w:szCs w:val="21"/>
                                </w:rPr>
                              </w:pPr>
                              <w:r>
                                <w:rPr>
                                  <w:szCs w:val="21"/>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01374462" name="箭头: 右 501374462"/>
                        <wps:cNvSpPr/>
                        <wps:spPr>
                          <a:xfrm>
                            <a:off x="3165996" y="689683"/>
                            <a:ext cx="924971" cy="169154"/>
                          </a:xfrm>
                          <a:prstGeom prst="rightArrow">
                            <a:avLst/>
                          </a:prstGeom>
                          <a:solidFill>
                            <a:prstClr val="white"/>
                          </a:solidFill>
                          <a:ln w="6350">
                            <a:solidFill>
                              <a:schemeClr val="tx1"/>
                            </a:solidFill>
                            <a:extLst>
                              <a:ext uri="{C807C97D-BFC1-408E-A445-0C87EB9F89A2}">
                                <ask:lineSketchStyleProps xmlns:ask="http://schemas.microsoft.com/office/drawing/2018/sketchyshapes">
                                  <ask:type>
                                    <ask:lineSketchNone/>
                                  </ask:type>
                                </ask:lineSketchStyleProps>
                              </a:ext>
                            </a:extLst>
                          </a:ln>
                        </wps:spPr>
                        <wps:style>
                          <a:lnRef idx="2">
                            <a:schemeClr val="accent1">
                              <a:shade val="15000"/>
                            </a:schemeClr>
                          </a:lnRef>
                          <a:fillRef idx="1">
                            <a:schemeClr val="accent1"/>
                          </a:fillRef>
                          <a:effectRef idx="0">
                            <a:schemeClr val="accent1"/>
                          </a:effectRef>
                          <a:fontRef idx="minor">
                            <a:schemeClr val="lt1"/>
                          </a:fontRef>
                        </wps:style>
                        <wps:txbx>
                          <w:txbxContent>
                            <w:p w14:paraId="509211B3" w14:textId="77777777" w:rsidR="00260697" w:rsidRDefault="00260697" w:rsidP="0026069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6408456" name="文本框 1"/>
                        <wps:cNvSpPr txBox="1"/>
                        <wps:spPr>
                          <a:xfrm>
                            <a:off x="3264897" y="907168"/>
                            <a:ext cx="504670" cy="551645"/>
                          </a:xfrm>
                          <a:prstGeom prst="rect">
                            <a:avLst/>
                          </a:prstGeom>
                          <a:noFill/>
                          <a:ln w="6350">
                            <a:noFill/>
                          </a:ln>
                        </wps:spPr>
                        <wps:txbx>
                          <w:txbxContent>
                            <w:p w14:paraId="2692CBA1" w14:textId="77777777" w:rsidR="00737C30" w:rsidRDefault="009335A8" w:rsidP="00737C30">
                              <w:pPr>
                                <w:adjustRightInd w:val="0"/>
                                <w:snapToGrid w:val="0"/>
                                <w:rPr>
                                  <w:sz w:val="18"/>
                                  <w:szCs w:val="18"/>
                                </w:rPr>
                              </w:pPr>
                              <w:r>
                                <w:rPr>
                                  <w:rFonts w:hint="eastAsia"/>
                                  <w:sz w:val="18"/>
                                  <w:szCs w:val="18"/>
                                </w:rPr>
                                <w:t>电压</w:t>
                              </w:r>
                            </w:p>
                            <w:p w14:paraId="5526F59A" w14:textId="77777777" w:rsidR="00737C30" w:rsidRDefault="009335A8" w:rsidP="00737C30">
                              <w:pPr>
                                <w:adjustRightInd w:val="0"/>
                                <w:snapToGrid w:val="0"/>
                                <w:rPr>
                                  <w:sz w:val="18"/>
                                  <w:szCs w:val="18"/>
                                </w:rPr>
                              </w:pPr>
                              <w:r>
                                <w:rPr>
                                  <w:rFonts w:hint="eastAsia"/>
                                  <w:sz w:val="18"/>
                                  <w:szCs w:val="18"/>
                                </w:rPr>
                                <w:t>采样</w:t>
                              </w:r>
                            </w:p>
                            <w:p w14:paraId="55DC22D4" w14:textId="115A6D7C" w:rsidR="009335A8" w:rsidRDefault="009335A8" w:rsidP="00737C30">
                              <w:pPr>
                                <w:adjustRightInd w:val="0"/>
                                <w:snapToGrid w:val="0"/>
                                <w:rPr>
                                  <w:sz w:val="18"/>
                                  <w:szCs w:val="18"/>
                                </w:rPr>
                              </w:pPr>
                              <w:r>
                                <w:rPr>
                                  <w:rFonts w:hint="eastAsia"/>
                                  <w:sz w:val="18"/>
                                  <w:szCs w:val="18"/>
                                </w:rPr>
                                <w:t>信号</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758307329" name="文本框 1"/>
                        <wps:cNvSpPr txBox="1"/>
                        <wps:spPr>
                          <a:xfrm>
                            <a:off x="1802614" y="1851517"/>
                            <a:ext cx="984250" cy="300990"/>
                          </a:xfrm>
                          <a:prstGeom prst="rect">
                            <a:avLst/>
                          </a:prstGeom>
                          <a:noFill/>
                          <a:ln w="6350">
                            <a:noFill/>
                          </a:ln>
                        </wps:spPr>
                        <wps:txbx>
                          <w:txbxContent>
                            <w:p w14:paraId="371A54D7" w14:textId="652407F6" w:rsidR="009335A8" w:rsidRDefault="009335A8" w:rsidP="009335A8">
                              <w:pPr>
                                <w:rPr>
                                  <w:sz w:val="18"/>
                                  <w:szCs w:val="18"/>
                                </w:rPr>
                              </w:pPr>
                              <w:r>
                                <w:rPr>
                                  <w:rFonts w:hint="eastAsia"/>
                                  <w:sz w:val="18"/>
                                  <w:szCs w:val="18"/>
                                </w:rPr>
                                <w:t>电流采样信号</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419344472" name="文本框 1"/>
                        <wps:cNvSpPr txBox="1"/>
                        <wps:spPr>
                          <a:xfrm>
                            <a:off x="3242305" y="512931"/>
                            <a:ext cx="894715" cy="284480"/>
                          </a:xfrm>
                          <a:prstGeom prst="rect">
                            <a:avLst/>
                          </a:prstGeom>
                          <a:noFill/>
                          <a:ln w="6350">
                            <a:noFill/>
                          </a:ln>
                        </wps:spPr>
                        <wps:txbx>
                          <w:txbxContent>
                            <w:p w14:paraId="4016C5B1" w14:textId="155E87AF" w:rsidR="009335A8" w:rsidRDefault="009335A8" w:rsidP="009335A8">
                              <w:pPr>
                                <w:rPr>
                                  <w:sz w:val="18"/>
                                  <w:szCs w:val="18"/>
                                </w:rPr>
                              </w:pPr>
                              <w:r>
                                <w:rPr>
                                  <w:rFonts w:hint="eastAsia"/>
                                  <w:sz w:val="18"/>
                                  <w:szCs w:val="18"/>
                                </w:rPr>
                                <w:t>交流电压</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191578524" name="文本框 1"/>
                        <wps:cNvSpPr txBox="1"/>
                        <wps:spPr>
                          <a:xfrm>
                            <a:off x="3217385" y="2083701"/>
                            <a:ext cx="894715" cy="283845"/>
                          </a:xfrm>
                          <a:prstGeom prst="rect">
                            <a:avLst/>
                          </a:prstGeom>
                          <a:noFill/>
                          <a:ln w="6350">
                            <a:noFill/>
                          </a:ln>
                        </wps:spPr>
                        <wps:txbx>
                          <w:txbxContent>
                            <w:p w14:paraId="2D9CDE75" w14:textId="5F2D33C7" w:rsidR="009335A8" w:rsidRDefault="009335A8" w:rsidP="009335A8">
                              <w:pPr>
                                <w:rPr>
                                  <w:sz w:val="18"/>
                                  <w:szCs w:val="18"/>
                                </w:rPr>
                              </w:pPr>
                              <w:r>
                                <w:rPr>
                                  <w:rFonts w:hint="eastAsia"/>
                                  <w:sz w:val="18"/>
                                  <w:szCs w:val="18"/>
                                </w:rPr>
                                <w:t>交流电流</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700045661" name="文本框 1"/>
                        <wps:cNvSpPr txBox="1"/>
                        <wps:spPr>
                          <a:xfrm>
                            <a:off x="2147948" y="2206928"/>
                            <a:ext cx="1127990" cy="295275"/>
                          </a:xfrm>
                          <a:prstGeom prst="rect">
                            <a:avLst/>
                          </a:prstGeom>
                          <a:noFill/>
                          <a:ln w="6350">
                            <a:noFill/>
                          </a:ln>
                        </wps:spPr>
                        <wps:txbx>
                          <w:txbxContent>
                            <w:p w14:paraId="4EDE52AC" w14:textId="083AE369" w:rsidR="00170F6D" w:rsidRDefault="00170F6D" w:rsidP="00170F6D">
                              <w:pPr>
                                <w:rPr>
                                  <w:sz w:val="18"/>
                                  <w:szCs w:val="18"/>
                                </w:rPr>
                              </w:pPr>
                              <w:r>
                                <w:rPr>
                                  <w:rFonts w:hint="eastAsia"/>
                                  <w:sz w:val="18"/>
                                  <w:szCs w:val="18"/>
                                </w:rPr>
                                <w:t>钳形电流传感器</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471438483" name="矩形 1471438483"/>
                        <wps:cNvSpPr/>
                        <wps:spPr>
                          <a:xfrm>
                            <a:off x="2112879" y="554783"/>
                            <a:ext cx="1076044" cy="425647"/>
                          </a:xfrm>
                          <a:prstGeom prst="rect">
                            <a:avLst/>
                          </a:prstGeom>
                          <a:solidFill>
                            <a:prstClr val="white"/>
                          </a:solid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B510C0E" w14:textId="77777777" w:rsidR="003D5F30" w:rsidRDefault="003D5F30" w:rsidP="003D5F30">
                              <w:pPr>
                                <w:jc w:val="center"/>
                                <w:rPr>
                                  <w:szCs w:val="21"/>
                                </w:rPr>
                              </w:pPr>
                              <w:r>
                                <w:rPr>
                                  <w:szCs w:val="21"/>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872681461" name="文本框 1"/>
                        <wps:cNvSpPr txBox="1"/>
                        <wps:spPr>
                          <a:xfrm>
                            <a:off x="2217790" y="622601"/>
                            <a:ext cx="895334" cy="284526"/>
                          </a:xfrm>
                          <a:prstGeom prst="rect">
                            <a:avLst/>
                          </a:prstGeom>
                          <a:noFill/>
                          <a:ln w="6350">
                            <a:noFill/>
                          </a:ln>
                        </wps:spPr>
                        <wps:txbx>
                          <w:txbxContent>
                            <w:p w14:paraId="733AE0BB" w14:textId="4CBD3C76" w:rsidR="00D714D5" w:rsidRPr="00A238CC" w:rsidRDefault="00F40792" w:rsidP="00D714D5">
                              <w:pPr>
                                <w:rPr>
                                  <w:sz w:val="18"/>
                                  <w:szCs w:val="18"/>
                                </w:rPr>
                              </w:pPr>
                              <w:r>
                                <w:rPr>
                                  <w:rFonts w:hint="eastAsia"/>
                                  <w:sz w:val="18"/>
                                  <w:szCs w:val="18"/>
                                </w:rPr>
                                <w:t>电</w:t>
                              </w:r>
                              <w:r w:rsidR="00D714D5" w:rsidRPr="00A238CC">
                                <w:rPr>
                                  <w:rFonts w:hint="eastAsia"/>
                                  <w:sz w:val="18"/>
                                  <w:szCs w:val="18"/>
                                </w:rPr>
                                <w:t>压源单元</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86201927" name="文本框 1"/>
                        <wps:cNvSpPr txBox="1"/>
                        <wps:spPr>
                          <a:xfrm>
                            <a:off x="2282307" y="1414972"/>
                            <a:ext cx="752688" cy="295496"/>
                          </a:xfrm>
                          <a:prstGeom prst="rect">
                            <a:avLst/>
                          </a:prstGeom>
                          <a:noFill/>
                          <a:ln w="6350">
                            <a:noFill/>
                          </a:ln>
                        </wps:spPr>
                        <wps:txbx>
                          <w:txbxContent>
                            <w:p w14:paraId="240C4C03" w14:textId="1F573A57" w:rsidR="00D714D5" w:rsidRPr="00A238CC" w:rsidRDefault="00D714D5" w:rsidP="00D714D5">
                              <w:pPr>
                                <w:rPr>
                                  <w:sz w:val="18"/>
                                  <w:szCs w:val="18"/>
                                </w:rPr>
                              </w:pPr>
                              <w:r w:rsidRPr="00A238CC">
                                <w:rPr>
                                  <w:rFonts w:hint="eastAsia"/>
                                  <w:sz w:val="18"/>
                                  <w:szCs w:val="18"/>
                                </w:rPr>
                                <w:t>测量单元</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479127322" name="矩形 1479127322"/>
                        <wps:cNvSpPr/>
                        <wps:spPr>
                          <a:xfrm>
                            <a:off x="615993" y="542435"/>
                            <a:ext cx="428275" cy="424180"/>
                          </a:xfrm>
                          <a:prstGeom prst="rect">
                            <a:avLst/>
                          </a:prstGeom>
                          <a:solidFill>
                            <a:prstClr val="white"/>
                          </a:solid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919CE82" w14:textId="77777777" w:rsidR="0045237E" w:rsidRDefault="0045237E" w:rsidP="0045237E">
                              <w:pPr>
                                <w:jc w:val="center"/>
                                <w:rPr>
                                  <w:szCs w:val="21"/>
                                </w:rPr>
                              </w:pPr>
                              <w:r>
                                <w:rPr>
                                  <w:szCs w:val="21"/>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7825287" name="矩形 127825287"/>
                        <wps:cNvSpPr/>
                        <wps:spPr>
                          <a:xfrm>
                            <a:off x="618703" y="1339589"/>
                            <a:ext cx="427990" cy="423545"/>
                          </a:xfrm>
                          <a:prstGeom prst="rect">
                            <a:avLst/>
                          </a:prstGeom>
                          <a:solidFill>
                            <a:prstClr val="white"/>
                          </a:solid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695277F" w14:textId="77777777" w:rsidR="0045237E" w:rsidRDefault="0045237E" w:rsidP="0045237E">
                              <w:pPr>
                                <w:jc w:val="center"/>
                                <w:rPr>
                                  <w:szCs w:val="21"/>
                                </w:rPr>
                              </w:pPr>
                              <w:r>
                                <w:rPr>
                                  <w:szCs w:val="21"/>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63103578" name="矩形 663103578"/>
                        <wps:cNvSpPr/>
                        <wps:spPr>
                          <a:xfrm>
                            <a:off x="1359444" y="545199"/>
                            <a:ext cx="432077" cy="1229333"/>
                          </a:xfrm>
                          <a:prstGeom prst="rect">
                            <a:avLst/>
                          </a:prstGeom>
                          <a:solidFill>
                            <a:prstClr val="white"/>
                          </a:solid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B3AEE12" w14:textId="77777777" w:rsidR="003D5F30" w:rsidRDefault="003D5F30" w:rsidP="003D5F3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293159" name="文本框 1"/>
                        <wps:cNvSpPr txBox="1"/>
                        <wps:spPr>
                          <a:xfrm>
                            <a:off x="1417688" y="788470"/>
                            <a:ext cx="327025" cy="810895"/>
                          </a:xfrm>
                          <a:prstGeom prst="rect">
                            <a:avLst/>
                          </a:prstGeom>
                          <a:noFill/>
                          <a:ln w="6350">
                            <a:noFill/>
                          </a:ln>
                        </wps:spPr>
                        <wps:txbx>
                          <w:txbxContent>
                            <w:p w14:paraId="46E1FEEA" w14:textId="05AAC2A6" w:rsidR="001F6B6A" w:rsidRDefault="001F6B6A" w:rsidP="001F6B6A">
                              <w:pPr>
                                <w:adjustRightInd w:val="0"/>
                                <w:snapToGrid w:val="0"/>
                                <w:rPr>
                                  <w:sz w:val="18"/>
                                  <w:szCs w:val="18"/>
                                </w:rPr>
                              </w:pPr>
                              <w:r>
                                <w:rPr>
                                  <w:rFonts w:hint="eastAsia"/>
                                  <w:sz w:val="18"/>
                                  <w:szCs w:val="18"/>
                                </w:rPr>
                                <w:t>微处理器</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8796734" name="文本框 1"/>
                        <wps:cNvSpPr txBox="1"/>
                        <wps:spPr>
                          <a:xfrm>
                            <a:off x="624075" y="606769"/>
                            <a:ext cx="432516" cy="300355"/>
                          </a:xfrm>
                          <a:prstGeom prst="rect">
                            <a:avLst/>
                          </a:prstGeom>
                          <a:noFill/>
                          <a:ln w="6350">
                            <a:noFill/>
                          </a:ln>
                        </wps:spPr>
                        <wps:txbx>
                          <w:txbxContent>
                            <w:p w14:paraId="324CA3D4" w14:textId="4131A85D" w:rsidR="0045237E" w:rsidRDefault="0045237E" w:rsidP="0045237E">
                              <w:pPr>
                                <w:rPr>
                                  <w:sz w:val="18"/>
                                  <w:szCs w:val="18"/>
                                </w:rPr>
                              </w:pPr>
                              <w:r>
                                <w:rPr>
                                  <w:rFonts w:hint="eastAsia"/>
                                  <w:sz w:val="18"/>
                                  <w:szCs w:val="18"/>
                                </w:rPr>
                                <w:t>显示</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69020231" name="文本框 1"/>
                        <wps:cNvSpPr txBox="1"/>
                        <wps:spPr>
                          <a:xfrm>
                            <a:off x="645950" y="1396283"/>
                            <a:ext cx="432435" cy="299720"/>
                          </a:xfrm>
                          <a:prstGeom prst="rect">
                            <a:avLst/>
                          </a:prstGeom>
                          <a:noFill/>
                          <a:ln w="6350">
                            <a:noFill/>
                          </a:ln>
                        </wps:spPr>
                        <wps:txbx>
                          <w:txbxContent>
                            <w:p w14:paraId="3EE272D0" w14:textId="39C2C913" w:rsidR="0045237E" w:rsidRDefault="0045237E" w:rsidP="0045237E">
                              <w:pPr>
                                <w:rPr>
                                  <w:sz w:val="18"/>
                                  <w:szCs w:val="18"/>
                                </w:rPr>
                              </w:pPr>
                              <w:r>
                                <w:rPr>
                                  <w:rFonts w:hint="eastAsia"/>
                                  <w:sz w:val="18"/>
                                  <w:szCs w:val="18"/>
                                </w:rPr>
                                <w:t>打印</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843178462" name="矩形 843178462"/>
                        <wps:cNvSpPr/>
                        <wps:spPr>
                          <a:xfrm>
                            <a:off x="529979" y="377351"/>
                            <a:ext cx="2787987" cy="1515217"/>
                          </a:xfrm>
                          <a:prstGeom prst="rect">
                            <a:avLst/>
                          </a:prstGeom>
                          <a:noFill/>
                          <a:ln w="6350">
                            <a:prstDash val="dash"/>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254229" name="矩形 195254229"/>
                        <wps:cNvSpPr/>
                        <wps:spPr>
                          <a:xfrm>
                            <a:off x="373224" y="179124"/>
                            <a:ext cx="3456057" cy="2590190"/>
                          </a:xfrm>
                          <a:prstGeom prst="rect">
                            <a:avLst/>
                          </a:prstGeom>
                          <a:noFill/>
                          <a:ln w="6350">
                            <a:prstDash val="dash"/>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240915390" name="文本框 1"/>
                        <wps:cNvSpPr txBox="1"/>
                        <wps:spPr>
                          <a:xfrm>
                            <a:off x="430063" y="1840591"/>
                            <a:ext cx="670952" cy="299085"/>
                          </a:xfrm>
                          <a:prstGeom prst="rect">
                            <a:avLst/>
                          </a:prstGeom>
                          <a:noFill/>
                          <a:ln w="6350">
                            <a:noFill/>
                          </a:ln>
                        </wps:spPr>
                        <wps:txbx>
                          <w:txbxContent>
                            <w:p w14:paraId="5DC741D8" w14:textId="0BFD828B" w:rsidR="00F031B9" w:rsidRDefault="00F031B9" w:rsidP="00F031B9">
                              <w:pPr>
                                <w:rPr>
                                  <w:sz w:val="18"/>
                                  <w:szCs w:val="18"/>
                                </w:rPr>
                              </w:pPr>
                              <w:r>
                                <w:rPr>
                                  <w:rFonts w:hint="eastAsia"/>
                                  <w:sz w:val="18"/>
                                  <w:szCs w:val="18"/>
                                </w:rPr>
                                <w:t>测量主机</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293580887" name="文本框 1"/>
                        <wps:cNvSpPr txBox="1"/>
                        <wps:spPr>
                          <a:xfrm>
                            <a:off x="452454" y="2546243"/>
                            <a:ext cx="670560" cy="298450"/>
                          </a:xfrm>
                          <a:prstGeom prst="rect">
                            <a:avLst/>
                          </a:prstGeom>
                          <a:noFill/>
                          <a:ln w="6350">
                            <a:noFill/>
                          </a:ln>
                        </wps:spPr>
                        <wps:txbx>
                          <w:txbxContent>
                            <w:p w14:paraId="58F290AC" w14:textId="36A5DB43" w:rsidR="00F031B9" w:rsidRDefault="00F031B9" w:rsidP="00F031B9">
                              <w:pPr>
                                <w:rPr>
                                  <w:sz w:val="18"/>
                                  <w:szCs w:val="18"/>
                                </w:rPr>
                              </w:pPr>
                              <w:r>
                                <w:rPr>
                                  <w:rFonts w:hint="eastAsia"/>
                                  <w:sz w:val="18"/>
                                  <w:szCs w:val="18"/>
                                </w:rPr>
                                <w:t>测试仪</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37A5703D" id="画布 1" o:spid="_x0000_s1032" editas="canvas" style="width:396.35pt;height:231.85pt;mso-position-horizontal-relative:char;mso-position-vertical-relative:line" coordsize="50330,294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width:50330;height:29444;visibility:visible;mso-wrap-style:square" filled="t">
                  <v:fill o:detectmouseclick="t"/>
                  <v:path o:connecttype="none"/>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箭头: 右 1543411544" o:spid="_x0000_s1034" type="#_x0000_t13" style="position:absolute;left:10520;top:14675;width:3486;height:167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" adj="16426" strokecolor="black [3213]" strokeweight=".5pt">
                  <v:textbox>
                    <w:txbxContent>
                      <w:p w14:paraId="3E3CF6EB" w14:textId="77777777" w:rsidR="0045237E" w:rsidRDefault="0045237E" w:rsidP="0045237E">
                        <w:pPr>
                          <w:jc w:val="center"/>
                          <w:rPr>
                            <w:szCs w:val="21"/>
                          </w:rPr>
                        </w:pPr>
                        <w:r>
                          <w:rPr>
                            <w:szCs w:val="21"/>
                          </w:rPr>
                          <w:t> </w:t>
                        </w:r>
                      </w:p>
                    </w:txbxContent>
                  </v:textbox>
                </v:shape>
                <v:shape id="箭头: 右 1627385177" o:spid="_x0000_s1035" type="#_x0000_t13" style="position:absolute;left:10466;top:6753;width:3487;height:1676;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" adj="16407" strokecolor="black [3213]" strokeweight=".5pt">
                  <v:textbox>
                    <w:txbxContent>
                      <w:p w14:paraId="5B78E73D" w14:textId="77777777" w:rsidR="0045237E" w:rsidRDefault="0045237E" w:rsidP="0045237E">
                        <w:pPr>
                          <w:jc w:val="center"/>
                          <w:rPr>
                            <w:szCs w:val="21"/>
                          </w:rPr>
                        </w:pPr>
                        <w:r>
                          <w:rPr>
                            <w:szCs w:val="21"/>
                          </w:rPr>
                          <w:t> </w:t>
                        </w:r>
                      </w:p>
                    </w:txbxContent>
                  </v:textbox>
                </v:shape>
                <v:shape id="箭头: 右 820125054" o:spid="_x0000_s1036" type="#_x0000_t13" style="position:absolute;left:17998;top:14567;width:3486;height:1677;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" adj="16407" strokecolor="black [3213]" strokeweight=".5pt">
                  <v:textbox>
                    <w:txbxContent>
                      <w:p w14:paraId="1CA18B30" w14:textId="77777777" w:rsidR="0045237E" w:rsidRDefault="0045237E" w:rsidP="0045237E">
                        <w:pPr>
                          <w:jc w:val="center"/>
                          <w:rPr>
                            <w:szCs w:val="21"/>
                          </w:rPr>
                        </w:pPr>
                        <w:r>
                          <w:rPr>
                            <w:szCs w:val="21"/>
                          </w:rPr>
                          <w:t> </w:t>
                        </w:r>
                      </w:p>
                    </w:txbxContent>
                  </v:textbox>
                </v:shape>
                <v:shape id="箭头: 右 116397207" o:spid="_x0000_s1037" type="#_x0000_t13" style="position:absolute;left:17598;top:6710;width:3487;height:1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" adj="16389" strokecolor="black [3213]" strokeweight=".5pt">
                  <v:textbox>
                    <w:txbxContent>
                      <w:p w14:paraId="04901C91" w14:textId="77777777" w:rsidR="0045237E" w:rsidRDefault="0045237E" w:rsidP="0045237E">
                        <w:pPr>
                          <w:jc w:val="center"/>
                          <w:rPr>
                            <w:szCs w:val="21"/>
                          </w:rPr>
                        </w:pPr>
                        <w:r>
                          <w:rPr>
                            <w:szCs w:val="21"/>
                          </w:rPr>
                          <w:t> </w:t>
                        </w:r>
                      </w:p>
                    </w:txbxContent>
                  </v:textbox>
                </v:shape>
                <v:shape id="箭头: 右 496533748" o:spid="_x0000_s1038" type="#_x0000_t13" style="position:absolute;left:24490;top:18819;width:3940;height:168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" adj="16988" strokecolor="black [3213]" strokeweight=".5pt">
                  <v:textbox>
                    <w:txbxContent>
                      <w:p w14:paraId="754C349C" w14:textId="77777777" w:rsidR="00170F6D" w:rsidRDefault="00170F6D" w:rsidP="00170F6D">
                        <w:pPr>
                          <w:jc w:val="center"/>
                          <w:rPr>
                            <w:szCs w:val="21"/>
                          </w:rPr>
                        </w:pPr>
                        <w:r>
                          <w:rPr>
                            <w:szCs w:val="21"/>
                          </w:rPr>
                          <w:t> </w:t>
                        </w:r>
                      </w:p>
                    </w:txbxContent>
                  </v:textbox>
                </v:shape>
                <v:shape id="箭头: 右 41309450" o:spid="_x0000_s1039" type="#_x0000_t13" style="position:absolute;left:31925;top:22586;width:9246;height:1689;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" adj="19627" strokecolor="black [3213]" strokeweight=".5pt">
                  <v:textbox>
                    <w:txbxContent>
                      <w:p w14:paraId="66B39E6A" w14:textId="77777777" w:rsidR="00170F6D" w:rsidRDefault="00170F6D" w:rsidP="00170F6D">
                        <w:pPr>
                          <w:jc w:val="center"/>
                          <w:rPr>
                            <w:szCs w:val="21"/>
                          </w:rPr>
                        </w:pPr>
                        <w:r>
                          <w:rPr>
                            <w:szCs w:val="21"/>
                          </w:rPr>
                          <w:t> </w:t>
                        </w:r>
                      </w:p>
                    </w:txbxContent>
                  </v:textbox>
                </v:shape>
                <v:shape id="箭头: 直角上 2016570458" o:spid="_x0000_s1040" style="position:absolute;left:30081;top:9352;width:8517;height:5267;rotation:90;flip:x;visibility:visible;mso-wrap-style:square;v-text-anchor:middle" coordsize="851700,52668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" adj="-11796480,,5400" path="m,437520r715060,l715060,115091r-47477,l759641,r92059,115091l804222,115091r,411591l,526682,,437520xe" filled="f" strokecolor="black [3213]" strokeweight=".5pt">
                  <v:stroke joinstyle="miter"/>
                  <v:formulas/>
                  <v:path arrowok="t" o:connecttype="custom" o:connectlocs="0,437520;715060,437520;715060,115091;667583,115091;759641,0;851700,115091;804222,115091;804222,526682;0,526682;0,437520" o:connectangles="0,0,0,0,0,0,0,0,0,0" textboxrect="0,0,851700,526682"/>
                  <v:textbox>
                    <w:txbxContent>
                      <w:p w14:paraId="1A1E236A" w14:textId="77777777" w:rsidR="00C16BED" w:rsidRDefault="00C16BED" w:rsidP="00C16BED">
                        <w:pPr>
                          <w:jc w:val="center"/>
                        </w:pPr>
                      </w:p>
                    </w:txbxContent>
                  </v:textbox>
                </v:shape>
                <v:rect id="矩形 1687060602" o:spid="_x0000_s1041" style="position:absolute;left:40940;top:5327;width:5324;height:204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" strokecolor="black [3213]" strokeweight=".5pt">
                  <v:textbox>
                    <w:txbxContent>
                      <w:p w14:paraId="6C91BF4B" w14:textId="77777777" w:rsidR="003D5F30" w:rsidRDefault="003D5F30" w:rsidP="003D5F30">
                        <w:pPr>
                          <w:jc w:val="center"/>
                          <w:rPr>
                            <w:szCs w:val="21"/>
                          </w:rPr>
                        </w:pPr>
                        <w:r>
                          <w:rPr>
                            <w:szCs w:val="21"/>
                          </w:rPr>
                          <w:t> </w:t>
                        </w:r>
                      </w:p>
                    </w:txbxContent>
                  </v:textbox>
                </v:rect>
                <v:rect id="矩形 1975505546" o:spid="_x0000_s1042" style="position:absolute;left:20949;top:13421;width:10757;height:42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" strokecolor="black [3213]" strokeweight=".5pt">
                  <v:textbox>
                    <w:txbxContent>
                      <w:p w14:paraId="30485207" w14:textId="77777777" w:rsidR="003D5F30" w:rsidRDefault="003D5F30" w:rsidP="003D5F30">
                        <w:pPr>
                          <w:jc w:val="center"/>
                          <w:rPr>
                            <w:szCs w:val="21"/>
                          </w:rPr>
                        </w:pPr>
                        <w:r>
                          <w:rPr>
                            <w:szCs w:val="21"/>
                          </w:rPr>
                          <w:t> </w:t>
                        </w:r>
                      </w:p>
                    </w:txbxContent>
                  </v:textbox>
                </v:rect>
                <v:shape id="_x0000_s1043" type="#_x0000_t202" style="position:absolute;left:42124;top:12585;width:3274;height:8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" filled="f" stroked="f" strokeweight=".5pt">
                  <v:textbox>
                    <w:txbxContent>
                      <w:p w14:paraId="79C5A5E3" w14:textId="7B3DAB98" w:rsidR="00D714D5" w:rsidRPr="00A238CC" w:rsidRDefault="00D714D5" w:rsidP="001F6B6A">
                        <w:pPr>
                          <w:adjustRightInd w:val="0"/>
                          <w:snapToGrid w:val="0"/>
                          <w:rPr>
                            <w:sz w:val="18"/>
                            <w:szCs w:val="18"/>
                          </w:rPr>
                        </w:pPr>
                        <w:r w:rsidRPr="00A238CC">
                          <w:rPr>
                            <w:rFonts w:hint="eastAsia"/>
                            <w:sz w:val="18"/>
                            <w:szCs w:val="18"/>
                          </w:rPr>
                          <w:t>被测</w:t>
                        </w:r>
                        <w:r w:rsidR="009335A8">
                          <w:rPr>
                            <w:rFonts w:hint="eastAsia"/>
                            <w:sz w:val="18"/>
                            <w:szCs w:val="18"/>
                          </w:rPr>
                          <w:t>品</w:t>
                        </w:r>
                      </w:p>
                    </w:txbxContent>
                  </v:textbox>
                </v:shape>
                <v:shape id="_x0000_s1044" type="#_x0000_t202" style="position:absolute;left:22543;top:22263;width:8851;height:3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" filled="f" stroked="f" strokeweight=".5pt">
                  <v:textbox>
                    <w:txbxContent>
                      <w:p w14:paraId="25153720" w14:textId="6F7E8DE8" w:rsidR="00D714D5" w:rsidRPr="00A238CC" w:rsidRDefault="00D714D5" w:rsidP="00D714D5">
                        <w:pPr>
                          <w:rPr>
                            <w:sz w:val="18"/>
                            <w:szCs w:val="18"/>
                          </w:rPr>
                        </w:pPr>
                        <w:r w:rsidRPr="00A238CC">
                          <w:rPr>
                            <w:rFonts w:hint="eastAsia"/>
                            <w:sz w:val="18"/>
                            <w:szCs w:val="18"/>
                          </w:rPr>
                          <w:t>电流传感器</w:t>
                        </w:r>
                      </w:p>
                    </w:txbxContent>
                  </v:textbox>
                </v:shape>
                <v:rect id="矩形 1733852185" o:spid="_x0000_s1045" style="position:absolute;left:21128;top:21466;width:10757;height:42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" strokecolor="black [3213]" strokeweight=".5pt">
                  <v:textbox>
                    <w:txbxContent>
                      <w:p w14:paraId="3F152B2D" w14:textId="77777777" w:rsidR="00260697" w:rsidRDefault="00260697" w:rsidP="00260697">
                        <w:pPr>
                          <w:jc w:val="center"/>
                          <w:rPr>
                            <w:szCs w:val="21"/>
                          </w:rPr>
                        </w:pPr>
                        <w:r>
                          <w:rPr>
                            <w:szCs w:val="21"/>
                          </w:rPr>
                          <w:t> </w:t>
                        </w:r>
                      </w:p>
                    </w:txbxContent>
                  </v:textbox>
                </v:rect>
                <v:shape id="箭头: 右 501374462" o:spid="_x0000_s1046" type="#_x0000_t13" style="position:absolute;left:31659;top:6896;width:9250;height:16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" adj="19625" strokecolor="black [3213]" strokeweight=".5pt">
                  <v:textbox>
                    <w:txbxContent>
                      <w:p w14:paraId="509211B3" w14:textId="77777777" w:rsidR="00260697" w:rsidRDefault="00260697" w:rsidP="00260697">
                        <w:pPr>
                          <w:jc w:val="center"/>
                        </w:pPr>
                      </w:p>
                    </w:txbxContent>
                  </v:textbox>
                </v:shape>
                <v:shape id="_x0000_s1047" type="#_x0000_t202" style="position:absolute;left:32648;top:9071;width:5047;height:55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" filled="f" stroked="f" strokeweight=".5pt">
                  <v:textbox>
                    <w:txbxContent>
                      <w:p w14:paraId="2692CBA1" w14:textId="77777777" w:rsidR="00737C30" w:rsidRDefault="009335A8" w:rsidP="00737C30">
                        <w:pPr>
                          <w:adjustRightInd w:val="0"/>
                          <w:snapToGrid w:val="0"/>
                          <w:rPr>
                            <w:sz w:val="18"/>
                            <w:szCs w:val="18"/>
                          </w:rPr>
                        </w:pPr>
                        <w:r>
                          <w:rPr>
                            <w:rFonts w:hint="eastAsia"/>
                            <w:sz w:val="18"/>
                            <w:szCs w:val="18"/>
                          </w:rPr>
                          <w:t>电压</w:t>
                        </w:r>
                      </w:p>
                      <w:p w14:paraId="5526F59A" w14:textId="77777777" w:rsidR="00737C30" w:rsidRDefault="009335A8" w:rsidP="00737C30">
                        <w:pPr>
                          <w:adjustRightInd w:val="0"/>
                          <w:snapToGrid w:val="0"/>
                          <w:rPr>
                            <w:sz w:val="18"/>
                            <w:szCs w:val="18"/>
                          </w:rPr>
                        </w:pPr>
                        <w:r>
                          <w:rPr>
                            <w:rFonts w:hint="eastAsia"/>
                            <w:sz w:val="18"/>
                            <w:szCs w:val="18"/>
                          </w:rPr>
                          <w:t>采样</w:t>
                        </w:r>
                      </w:p>
                      <w:p w14:paraId="55DC22D4" w14:textId="115A6D7C" w:rsidR="009335A8" w:rsidRDefault="009335A8" w:rsidP="00737C30">
                        <w:pPr>
                          <w:adjustRightInd w:val="0"/>
                          <w:snapToGrid w:val="0"/>
                          <w:rPr>
                            <w:sz w:val="18"/>
                            <w:szCs w:val="18"/>
                          </w:rPr>
                        </w:pPr>
                        <w:r>
                          <w:rPr>
                            <w:rFonts w:hint="eastAsia"/>
                            <w:sz w:val="18"/>
                            <w:szCs w:val="18"/>
                          </w:rPr>
                          <w:t>信号</w:t>
                        </w:r>
                      </w:p>
                    </w:txbxContent>
                  </v:textbox>
                </v:shape>
                <v:shape id="_x0000_s1048" type="#_x0000_t202" style="position:absolute;left:18026;top:18515;width:9842;height:30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" filled="f" stroked="f" strokeweight=".5pt">
                  <v:textbox>
                    <w:txbxContent>
                      <w:p w14:paraId="371A54D7" w14:textId="652407F6" w:rsidR="009335A8" w:rsidRDefault="009335A8" w:rsidP="009335A8">
                        <w:pPr>
                          <w:rPr>
                            <w:sz w:val="18"/>
                            <w:szCs w:val="18"/>
                          </w:rPr>
                        </w:pPr>
                        <w:r>
                          <w:rPr>
                            <w:rFonts w:hint="eastAsia"/>
                            <w:sz w:val="18"/>
                            <w:szCs w:val="18"/>
                          </w:rPr>
                          <w:t>电流采样信号</w:t>
                        </w:r>
                      </w:p>
                    </w:txbxContent>
                  </v:textbox>
                </v:shape>
                <v:shape id="_x0000_s1049" type="#_x0000_t202" style="position:absolute;left:32423;top:5129;width:8947;height:2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" filled="f" stroked="f" strokeweight=".5pt">
                  <v:textbox>
                    <w:txbxContent>
                      <w:p w14:paraId="4016C5B1" w14:textId="155E87AF" w:rsidR="009335A8" w:rsidRDefault="009335A8" w:rsidP="009335A8">
                        <w:pPr>
                          <w:rPr>
                            <w:sz w:val="18"/>
                            <w:szCs w:val="18"/>
                          </w:rPr>
                        </w:pPr>
                        <w:r>
                          <w:rPr>
                            <w:rFonts w:hint="eastAsia"/>
                            <w:sz w:val="18"/>
                            <w:szCs w:val="18"/>
                          </w:rPr>
                          <w:t>交流电压</w:t>
                        </w:r>
                      </w:p>
                    </w:txbxContent>
                  </v:textbox>
                </v:shape>
                <v:shape id="_x0000_s1050" type="#_x0000_t202" style="position:absolute;left:32173;top:20837;width:8948;height:28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" filled="f" stroked="f" strokeweight=".5pt">
                  <v:textbox>
                    <w:txbxContent>
                      <w:p w14:paraId="2D9CDE75" w14:textId="5F2D33C7" w:rsidR="009335A8" w:rsidRDefault="009335A8" w:rsidP="009335A8">
                        <w:pPr>
                          <w:rPr>
                            <w:sz w:val="18"/>
                            <w:szCs w:val="18"/>
                          </w:rPr>
                        </w:pPr>
                        <w:r>
                          <w:rPr>
                            <w:rFonts w:hint="eastAsia"/>
                            <w:sz w:val="18"/>
                            <w:szCs w:val="18"/>
                          </w:rPr>
                          <w:t>交流电流</w:t>
                        </w:r>
                      </w:p>
                    </w:txbxContent>
                  </v:textbox>
                </v:shape>
                <v:shape id="_x0000_s1051" type="#_x0000_t202" style="position:absolute;left:21479;top:22069;width:11280;height:2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" filled="f" stroked="f" strokeweight=".5pt">
                  <v:textbox>
                    <w:txbxContent>
                      <w:p w14:paraId="4EDE52AC" w14:textId="083AE369" w:rsidR="00170F6D" w:rsidRDefault="00170F6D" w:rsidP="00170F6D">
                        <w:pPr>
                          <w:rPr>
                            <w:sz w:val="18"/>
                            <w:szCs w:val="18"/>
                          </w:rPr>
                        </w:pPr>
                        <w:r>
                          <w:rPr>
                            <w:rFonts w:hint="eastAsia"/>
                            <w:sz w:val="18"/>
                            <w:szCs w:val="18"/>
                          </w:rPr>
                          <w:t>钳形电流传感器</w:t>
                        </w:r>
                      </w:p>
                    </w:txbxContent>
                  </v:textbox>
                </v:shape>
                <v:rect id="矩形 1471438483" o:spid="_x0000_s1052" style="position:absolute;left:21128;top:5547;width:10761;height:4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" strokecolor="black [3213]" strokeweight=".5pt">
                  <v:textbox>
                    <w:txbxContent>
                      <w:p w14:paraId="6B510C0E" w14:textId="77777777" w:rsidR="003D5F30" w:rsidRDefault="003D5F30" w:rsidP="003D5F30">
                        <w:pPr>
                          <w:jc w:val="center"/>
                          <w:rPr>
                            <w:szCs w:val="21"/>
                          </w:rPr>
                        </w:pPr>
                        <w:r>
                          <w:rPr>
                            <w:szCs w:val="21"/>
                          </w:rPr>
                          <w:t> </w:t>
                        </w:r>
                      </w:p>
                    </w:txbxContent>
                  </v:textbox>
                </v:rect>
                <v:shape id="_x0000_s1053" type="#_x0000_t202" style="position:absolute;left:22177;top:6226;width:8954;height:2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" filled="f" stroked="f" strokeweight=".5pt">
                  <v:textbox>
                    <w:txbxContent>
                      <w:p w14:paraId="733AE0BB" w14:textId="4CBD3C76" w:rsidR="00D714D5" w:rsidRPr="00A238CC" w:rsidRDefault="00F40792" w:rsidP="00D714D5">
                        <w:pPr>
                          <w:rPr>
                            <w:sz w:val="18"/>
                            <w:szCs w:val="18"/>
                          </w:rPr>
                        </w:pPr>
                        <w:r>
                          <w:rPr>
                            <w:rFonts w:hint="eastAsia"/>
                            <w:sz w:val="18"/>
                            <w:szCs w:val="18"/>
                          </w:rPr>
                          <w:t>电</w:t>
                        </w:r>
                        <w:r w:rsidR="00D714D5" w:rsidRPr="00A238CC">
                          <w:rPr>
                            <w:rFonts w:hint="eastAsia"/>
                            <w:sz w:val="18"/>
                            <w:szCs w:val="18"/>
                          </w:rPr>
                          <w:t>压源单元</w:t>
                        </w:r>
                      </w:p>
                    </w:txbxContent>
                  </v:textbox>
                </v:shape>
                <v:shape id="_x0000_s1054" type="#_x0000_t202" style="position:absolute;left:22823;top:14149;width:7526;height:2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" filled="f" stroked="f" strokeweight=".5pt">
                  <v:textbox>
                    <w:txbxContent>
                      <w:p w14:paraId="240C4C03" w14:textId="1F573A57" w:rsidR="00D714D5" w:rsidRPr="00A238CC" w:rsidRDefault="00D714D5" w:rsidP="00D714D5">
                        <w:pPr>
                          <w:rPr>
                            <w:sz w:val="18"/>
                            <w:szCs w:val="18"/>
                          </w:rPr>
                        </w:pPr>
                        <w:r w:rsidRPr="00A238CC">
                          <w:rPr>
                            <w:rFonts w:hint="eastAsia"/>
                            <w:sz w:val="18"/>
                            <w:szCs w:val="18"/>
                          </w:rPr>
                          <w:t>测量单元</w:t>
                        </w:r>
                      </w:p>
                    </w:txbxContent>
                  </v:textbox>
                </v:shape>
                <v:rect id="矩形 1479127322" o:spid="_x0000_s1055" style="position:absolute;left:6159;top:5424;width:4283;height:42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" strokecolor="black [3213]" strokeweight=".5pt">
                  <v:textbox>
                    <w:txbxContent>
                      <w:p w14:paraId="6919CE82" w14:textId="77777777" w:rsidR="0045237E" w:rsidRDefault="0045237E" w:rsidP="0045237E">
                        <w:pPr>
                          <w:jc w:val="center"/>
                          <w:rPr>
                            <w:szCs w:val="21"/>
                          </w:rPr>
                        </w:pPr>
                        <w:r>
                          <w:rPr>
                            <w:szCs w:val="21"/>
                          </w:rPr>
                          <w:t> </w:t>
                        </w:r>
                      </w:p>
                    </w:txbxContent>
                  </v:textbox>
                </v:rect>
                <v:rect id="矩形 127825287" o:spid="_x0000_s1056" style="position:absolute;left:6187;top:13395;width:4279;height:42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" strokecolor="black [3213]" strokeweight=".5pt">
                  <v:textbox>
                    <w:txbxContent>
                      <w:p w14:paraId="6695277F" w14:textId="77777777" w:rsidR="0045237E" w:rsidRDefault="0045237E" w:rsidP="0045237E">
                        <w:pPr>
                          <w:jc w:val="center"/>
                          <w:rPr>
                            <w:szCs w:val="21"/>
                          </w:rPr>
                        </w:pPr>
                        <w:r>
                          <w:rPr>
                            <w:szCs w:val="21"/>
                          </w:rPr>
                          <w:t> </w:t>
                        </w:r>
                      </w:p>
                    </w:txbxContent>
                  </v:textbox>
                </v:rect>
                <v:rect id="矩形 663103578" o:spid="_x0000_s1057" style="position:absolute;left:13594;top:5451;width:4321;height:122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" strokecolor="black [3213]" strokeweight=".5pt">
                  <v:textbox>
                    <w:txbxContent>
                      <w:p w14:paraId="4B3AEE12" w14:textId="77777777" w:rsidR="003D5F30" w:rsidRDefault="003D5F30" w:rsidP="003D5F30">
                        <w:pPr>
                          <w:jc w:val="center"/>
                        </w:pPr>
                      </w:p>
                    </w:txbxContent>
                  </v:textbox>
                </v:rect>
                <v:shape id="_x0000_s1058" type="#_x0000_t202" style="position:absolute;left:14176;top:7884;width:3271;height:81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" filled="f" stroked="f" strokeweight=".5pt">
                  <v:textbox>
                    <w:txbxContent>
                      <w:p w14:paraId="46E1FEEA" w14:textId="05AAC2A6" w:rsidR="001F6B6A" w:rsidRDefault="001F6B6A" w:rsidP="001F6B6A">
                        <w:pPr>
                          <w:adjustRightInd w:val="0"/>
                          <w:snapToGrid w:val="0"/>
                          <w:rPr>
                            <w:sz w:val="18"/>
                            <w:szCs w:val="18"/>
                          </w:rPr>
                        </w:pPr>
                        <w:r>
                          <w:rPr>
                            <w:rFonts w:hint="eastAsia"/>
                            <w:sz w:val="18"/>
                            <w:szCs w:val="18"/>
                          </w:rPr>
                          <w:t>微处理器</w:t>
                        </w:r>
                      </w:p>
                    </w:txbxContent>
                  </v:textbox>
                </v:shape>
                <v:shape id="_x0000_s1059" type="#_x0000_t202" style="position:absolute;left:6240;top:6067;width:4325;height:30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" filled="f" stroked="f" strokeweight=".5pt">
                  <v:textbox>
                    <w:txbxContent>
                      <w:p w14:paraId="324CA3D4" w14:textId="4131A85D" w:rsidR="0045237E" w:rsidRDefault="0045237E" w:rsidP="0045237E">
                        <w:pPr>
                          <w:rPr>
                            <w:sz w:val="18"/>
                            <w:szCs w:val="18"/>
                          </w:rPr>
                        </w:pPr>
                        <w:r>
                          <w:rPr>
                            <w:rFonts w:hint="eastAsia"/>
                            <w:sz w:val="18"/>
                            <w:szCs w:val="18"/>
                          </w:rPr>
                          <w:t>显示</w:t>
                        </w:r>
                      </w:p>
                    </w:txbxContent>
                  </v:textbox>
                </v:shape>
                <v:shape id="_x0000_s1060" type="#_x0000_t202" style="position:absolute;left:6459;top:13962;width:4324;height:29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" filled="f" stroked="f" strokeweight=".5pt">
                  <v:textbox>
                    <w:txbxContent>
                      <w:p w14:paraId="3EE272D0" w14:textId="39C2C913" w:rsidR="0045237E" w:rsidRDefault="0045237E" w:rsidP="0045237E">
                        <w:pPr>
                          <w:rPr>
                            <w:sz w:val="18"/>
                            <w:szCs w:val="18"/>
                          </w:rPr>
                        </w:pPr>
                        <w:r>
                          <w:rPr>
                            <w:rFonts w:hint="eastAsia"/>
                            <w:sz w:val="18"/>
                            <w:szCs w:val="18"/>
                          </w:rPr>
                          <w:t>打印</w:t>
                        </w:r>
                      </w:p>
                    </w:txbxContent>
                  </v:textbox>
                </v:shape>
                <v:rect id="矩形 843178462" o:spid="_x0000_s1061" style="position:absolute;left:5299;top:3773;width:27880;height:151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" filled="f" strokecolor="#091723 [484]" strokeweight=".5pt">
                  <v:stroke dashstyle="dash"/>
                </v:rect>
                <v:rect id="矩形 195254229" o:spid="_x0000_s1062" style="position:absolute;left:3732;top:1791;width:34560;height:259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" filled="f" strokecolor="#091723 [484]" strokeweight=".5pt">
                  <v:stroke dashstyle="dash"/>
                </v:rect>
                <v:shape id="_x0000_s1063" type="#_x0000_t202" style="position:absolute;left:4300;top:18405;width:6710;height:2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" filled="f" stroked="f" strokeweight=".5pt">
                  <v:textbox>
                    <w:txbxContent>
                      <w:p w14:paraId="5DC741D8" w14:textId="0BFD828B" w:rsidR="00F031B9" w:rsidRDefault="00F031B9" w:rsidP="00F031B9">
                        <w:pPr>
                          <w:rPr>
                            <w:sz w:val="18"/>
                            <w:szCs w:val="18"/>
                          </w:rPr>
                        </w:pPr>
                        <w:r>
                          <w:rPr>
                            <w:rFonts w:hint="eastAsia"/>
                            <w:sz w:val="18"/>
                            <w:szCs w:val="18"/>
                          </w:rPr>
                          <w:t>测量主机</w:t>
                        </w:r>
                      </w:p>
                    </w:txbxContent>
                  </v:textbox>
                </v:shape>
                <v:shape id="_x0000_s1064" type="#_x0000_t202" style="position:absolute;left:4524;top:25462;width:6706;height:2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" filled="f" stroked="f" strokeweight=".5pt">
                  <v:textbox>
                    <w:txbxContent>
                      <w:p w14:paraId="58F290AC" w14:textId="36A5DB43" w:rsidR="00F031B9" w:rsidRDefault="00F031B9" w:rsidP="00F031B9">
                        <w:pPr>
                          <w:rPr>
                            <w:sz w:val="18"/>
                            <w:szCs w:val="18"/>
                          </w:rPr>
                        </w:pPr>
                        <w:r>
                          <w:rPr>
                            <w:rFonts w:hint="eastAsia"/>
                            <w:sz w:val="18"/>
                            <w:szCs w:val="18"/>
                          </w:rPr>
                          <w:t>测试仪</w:t>
                        </w:r>
                      </w:p>
                    </w:txbxContent>
                  </v:textbox>
                </v:shape>
                <w10:anchorlock/>
              </v:group>
            </w:pict>
          </mc:Fallback>
        </mc:AlternateContent>
      </w:r>
    </w:p>
    <w:p w14:paraId="4A560881" w14:textId="5D99E66C" w:rsidR="007871AF" w:rsidRPr="004D3208" w:rsidRDefault="007871AF" w:rsidP="007871AF">
      <w:pPr>
        <w:spacing w:line="360" w:lineRule="auto"/>
        <w:ind w:firstLineChars="300" w:firstLine="630"/>
        <w:jc w:val="center"/>
        <w:rPr>
          <w:rFonts w:ascii="宋体" w:hAnsi="宋体" w:hint="eastAsia"/>
          <w:szCs w:val="21"/>
        </w:rPr>
      </w:pPr>
      <w:r w:rsidRPr="004D3208">
        <w:rPr>
          <w:rFonts w:ascii="宋体" w:hAnsi="宋体" w:hint="eastAsia"/>
          <w:szCs w:val="21"/>
        </w:rPr>
        <w:t>图1</w:t>
      </w:r>
      <w:r w:rsidRPr="004D3208">
        <w:rPr>
          <w:rFonts w:ascii="宋体" w:hAnsi="宋体"/>
          <w:szCs w:val="21"/>
        </w:rPr>
        <w:t xml:space="preserve"> </w:t>
      </w:r>
      <w:r w:rsidRPr="004D3208">
        <w:rPr>
          <w:rFonts w:ascii="宋体" w:hAnsi="宋体" w:hint="eastAsia"/>
          <w:szCs w:val="21"/>
        </w:rPr>
        <w:t>测试仪工作原理图</w:t>
      </w:r>
    </w:p>
    <w:p w14:paraId="5B8EB305" w14:textId="77777777" w:rsidR="00961DAA" w:rsidRPr="00B904A4" w:rsidRDefault="00961DAA" w:rsidP="007619A0">
      <w:pPr>
        <w:pStyle w:val="1"/>
        <w:keepNext/>
        <w:widowControl/>
        <w:numPr>
          <w:ilvl w:val="0"/>
          <w:numId w:val="5"/>
        </w:numPr>
        <w:tabs>
          <w:tab w:val="clear" w:pos="0"/>
        </w:tabs>
        <w:snapToGrid w:val="0"/>
        <w:spacing w:beforeLines="50" w:before="156" w:beforeAutospacing="0" w:afterLines="50" w:after="156" w:afterAutospacing="0" w:line="360" w:lineRule="auto"/>
        <w:rPr>
          <w:rFonts w:ascii="黑体" w:eastAsia="黑体" w:hAnsi="黑体"/>
          <w:kern w:val="0"/>
          <w:sz w:val="24"/>
          <w:szCs w:val="24"/>
        </w:rPr>
      </w:pPr>
      <w:bookmarkStart w:id="42" w:name="_Toc202450888"/>
      <w:r w:rsidRPr="00B904A4">
        <w:rPr>
          <w:rFonts w:ascii="黑体" w:eastAsia="黑体" w:hAnsi="黑体"/>
          <w:kern w:val="0"/>
          <w:sz w:val="24"/>
          <w:szCs w:val="24"/>
        </w:rPr>
        <w:t>计量特性</w:t>
      </w:r>
      <w:bookmarkEnd w:id="42"/>
    </w:p>
    <w:p w14:paraId="68E2B018" w14:textId="18872A62" w:rsidR="00A917F4" w:rsidRPr="00336882" w:rsidRDefault="00A917F4" w:rsidP="00A917F4">
      <w:pPr>
        <w:pStyle w:val="2"/>
        <w:spacing w:before="0" w:after="0" w:line="360" w:lineRule="auto"/>
        <w:rPr>
          <w:rFonts w:ascii="宋体" w:eastAsia="宋体" w:hAnsi="宋体" w:hint="eastAsia"/>
          <w:b w:val="0"/>
          <w:bCs w:val="0"/>
          <w:sz w:val="24"/>
          <w:szCs w:val="24"/>
        </w:rPr>
      </w:pPr>
      <w:bookmarkStart w:id="43" w:name="_Toc194498975"/>
      <w:bookmarkStart w:id="44" w:name="_Toc202450889"/>
      <w:bookmarkStart w:id="45" w:name="_Toc403998159"/>
      <w:bookmarkStart w:id="46" w:name="_Toc404352470"/>
      <w:bookmarkStart w:id="47" w:name="_Toc410649693"/>
      <w:bookmarkStart w:id="48" w:name="_Toc411243159"/>
      <w:r w:rsidRPr="006818A7">
        <w:rPr>
          <w:rFonts w:ascii="宋体" w:eastAsia="宋体" w:hAnsi="宋体" w:hint="eastAsia"/>
          <w:b w:val="0"/>
          <w:bCs w:val="0"/>
          <w:sz w:val="24"/>
          <w:szCs w:val="24"/>
        </w:rPr>
        <w:t>5.</w:t>
      </w:r>
      <w:r>
        <w:rPr>
          <w:rFonts w:ascii="宋体" w:eastAsia="宋体" w:hAnsi="宋体"/>
          <w:b w:val="0"/>
          <w:bCs w:val="0"/>
          <w:sz w:val="24"/>
          <w:szCs w:val="24"/>
        </w:rPr>
        <w:t>1</w:t>
      </w:r>
      <w:r w:rsidRPr="006818A7">
        <w:rPr>
          <w:rFonts w:ascii="宋体" w:eastAsia="宋体" w:hAnsi="宋体" w:hint="eastAsia"/>
          <w:b w:val="0"/>
          <w:bCs w:val="0"/>
          <w:sz w:val="24"/>
          <w:szCs w:val="24"/>
        </w:rPr>
        <w:t xml:space="preserve"> </w:t>
      </w:r>
      <w:r>
        <w:rPr>
          <w:rFonts w:ascii="宋体" w:eastAsia="宋体" w:hAnsi="宋体"/>
          <w:b w:val="0"/>
          <w:bCs w:val="0"/>
          <w:sz w:val="24"/>
          <w:szCs w:val="24"/>
        </w:rPr>
        <w:t xml:space="preserve"> </w:t>
      </w:r>
      <w:r>
        <w:rPr>
          <w:rFonts w:ascii="宋体" w:eastAsia="宋体" w:hAnsi="宋体" w:hint="eastAsia"/>
          <w:b w:val="0"/>
          <w:bCs w:val="0"/>
          <w:sz w:val="24"/>
          <w:szCs w:val="20"/>
        </w:rPr>
        <w:t>电容量</w:t>
      </w:r>
      <w:bookmarkEnd w:id="43"/>
      <w:bookmarkEnd w:id="44"/>
      <w:r w:rsidR="00071A88">
        <w:rPr>
          <w:rFonts w:ascii="宋体" w:eastAsia="宋体" w:hAnsi="宋体" w:hint="eastAsia"/>
          <w:b w:val="0"/>
          <w:bCs w:val="0"/>
          <w:sz w:val="24"/>
          <w:szCs w:val="20"/>
        </w:rPr>
        <w:t xml:space="preserve"> </w:t>
      </w:r>
    </w:p>
    <w:p w14:paraId="333D99E1" w14:textId="23BC8C44" w:rsidR="00A917F4" w:rsidRPr="00A6459B" w:rsidRDefault="00DD5368" w:rsidP="00A6459B">
      <w:pPr>
        <w:adjustRightInd w:val="0"/>
        <w:snapToGrid w:val="0"/>
        <w:spacing w:line="360" w:lineRule="auto"/>
        <w:ind w:firstLineChars="200" w:firstLine="480"/>
        <w:jc w:val="left"/>
        <w:rPr>
          <w:sz w:val="24"/>
        </w:rPr>
      </w:pPr>
      <w:r w:rsidRPr="00A6459B">
        <w:rPr>
          <w:rFonts w:hint="eastAsia"/>
          <w:sz w:val="24"/>
        </w:rPr>
        <w:t>电容量测量范围：</w:t>
      </w:r>
      <w:bookmarkStart w:id="49" w:name="OLE_LINK23"/>
      <w:r w:rsidR="002812FD">
        <w:rPr>
          <w:rFonts w:hint="eastAsia"/>
          <w:sz w:val="24"/>
        </w:rPr>
        <w:t>（</w:t>
      </w:r>
      <w:r w:rsidR="002812FD">
        <w:rPr>
          <w:rFonts w:hint="eastAsia"/>
          <w:sz w:val="24"/>
        </w:rPr>
        <w:t>0.1</w:t>
      </w:r>
      <w:r w:rsidR="002812FD" w:rsidRPr="00A6459B">
        <w:rPr>
          <w:rFonts w:hint="eastAsia"/>
          <w:sz w:val="24"/>
        </w:rPr>
        <w:t>～</w:t>
      </w:r>
      <w:r w:rsidR="002812FD" w:rsidRPr="00A6459B">
        <w:rPr>
          <w:rFonts w:hint="eastAsia"/>
          <w:sz w:val="24"/>
        </w:rPr>
        <w:t>2</w:t>
      </w:r>
      <w:r w:rsidR="002812FD" w:rsidRPr="00A6459B">
        <w:rPr>
          <w:sz w:val="24"/>
        </w:rPr>
        <w:t>000</w:t>
      </w:r>
      <w:r w:rsidR="002812FD">
        <w:rPr>
          <w:rFonts w:hint="eastAsia"/>
          <w:sz w:val="24"/>
        </w:rPr>
        <w:t>）</w:t>
      </w:r>
      <w:bookmarkEnd w:id="49"/>
      <w:r w:rsidR="002812FD" w:rsidRPr="00A6459B">
        <w:rPr>
          <w:rFonts w:hint="eastAsia"/>
          <w:sz w:val="24"/>
        </w:rPr>
        <w:t>μ</w:t>
      </w:r>
      <w:r w:rsidR="002812FD" w:rsidRPr="00A6459B">
        <w:rPr>
          <w:sz w:val="24"/>
        </w:rPr>
        <w:t>F</w:t>
      </w:r>
      <w:r w:rsidRPr="00A6459B">
        <w:rPr>
          <w:rFonts w:hint="eastAsia"/>
          <w:sz w:val="24"/>
        </w:rPr>
        <w:t>；</w:t>
      </w:r>
    </w:p>
    <w:p w14:paraId="0CC21C52" w14:textId="16E887B2" w:rsidR="00DD5368" w:rsidRPr="00A6459B" w:rsidRDefault="00DD5368" w:rsidP="00A6459B">
      <w:pPr>
        <w:adjustRightInd w:val="0"/>
        <w:snapToGrid w:val="0"/>
        <w:spacing w:line="360" w:lineRule="auto"/>
        <w:ind w:firstLineChars="200" w:firstLine="480"/>
        <w:jc w:val="left"/>
        <w:rPr>
          <w:sz w:val="24"/>
        </w:rPr>
      </w:pPr>
      <w:r w:rsidRPr="00A6459B">
        <w:rPr>
          <w:rFonts w:hint="eastAsia"/>
          <w:sz w:val="24"/>
        </w:rPr>
        <w:t>最大允许误差：</w:t>
      </w:r>
      <w:bookmarkStart w:id="50" w:name="OLE_LINK24"/>
      <w:r w:rsidR="002812FD" w:rsidRPr="00A6459B">
        <w:rPr>
          <w:rFonts w:hint="eastAsia"/>
          <w:sz w:val="24"/>
        </w:rPr>
        <w:t>±</w:t>
      </w:r>
      <w:r w:rsidR="002812FD">
        <w:rPr>
          <w:rFonts w:hint="eastAsia"/>
          <w:sz w:val="24"/>
        </w:rPr>
        <w:t>（</w:t>
      </w:r>
      <w:r w:rsidR="002812FD" w:rsidRPr="00A6459B">
        <w:rPr>
          <w:rFonts w:hint="eastAsia"/>
          <w:sz w:val="24"/>
        </w:rPr>
        <w:t>1</w:t>
      </w:r>
      <w:r w:rsidR="002812FD" w:rsidRPr="00A6459B">
        <w:rPr>
          <w:rFonts w:hint="eastAsia"/>
          <w:sz w:val="24"/>
        </w:rPr>
        <w:t>～</w:t>
      </w:r>
      <w:r w:rsidR="002812FD" w:rsidRPr="00A6459B">
        <w:rPr>
          <w:sz w:val="24"/>
        </w:rPr>
        <w:t>3</w:t>
      </w:r>
      <w:r w:rsidR="002812FD">
        <w:rPr>
          <w:rFonts w:hint="eastAsia"/>
          <w:sz w:val="24"/>
        </w:rPr>
        <w:t>）</w:t>
      </w:r>
      <w:r w:rsidR="002812FD" w:rsidRPr="00A6459B">
        <w:rPr>
          <w:sz w:val="24"/>
        </w:rPr>
        <w:t>%</w:t>
      </w:r>
      <w:r w:rsidR="00943F79" w:rsidRPr="00A6459B">
        <w:rPr>
          <w:rFonts w:hint="eastAsia"/>
          <w:sz w:val="24"/>
        </w:rPr>
        <w:t>。</w:t>
      </w:r>
      <w:bookmarkEnd w:id="50"/>
    </w:p>
    <w:p w14:paraId="16767838" w14:textId="48DB396F" w:rsidR="00943F79" w:rsidRPr="00336882" w:rsidRDefault="00943F79" w:rsidP="00943F79">
      <w:pPr>
        <w:pStyle w:val="2"/>
        <w:spacing w:before="0" w:after="0" w:line="360" w:lineRule="auto"/>
        <w:rPr>
          <w:rFonts w:ascii="宋体" w:eastAsia="宋体" w:hAnsi="宋体" w:hint="eastAsia"/>
          <w:b w:val="0"/>
          <w:bCs w:val="0"/>
          <w:sz w:val="24"/>
          <w:szCs w:val="24"/>
        </w:rPr>
      </w:pPr>
      <w:bookmarkStart w:id="51" w:name="_Toc202450890"/>
      <w:r w:rsidRPr="006818A7">
        <w:rPr>
          <w:rFonts w:ascii="宋体" w:eastAsia="宋体" w:hAnsi="宋体" w:hint="eastAsia"/>
          <w:b w:val="0"/>
          <w:bCs w:val="0"/>
          <w:sz w:val="24"/>
          <w:szCs w:val="24"/>
        </w:rPr>
        <w:t>5.</w:t>
      </w:r>
      <w:r>
        <w:rPr>
          <w:rFonts w:ascii="宋体" w:eastAsia="宋体" w:hAnsi="宋体"/>
          <w:b w:val="0"/>
          <w:bCs w:val="0"/>
          <w:sz w:val="24"/>
          <w:szCs w:val="24"/>
        </w:rPr>
        <w:t>2</w:t>
      </w:r>
      <w:r w:rsidRPr="006818A7">
        <w:rPr>
          <w:rFonts w:ascii="宋体" w:eastAsia="宋体" w:hAnsi="宋体" w:hint="eastAsia"/>
          <w:b w:val="0"/>
          <w:bCs w:val="0"/>
          <w:sz w:val="24"/>
          <w:szCs w:val="24"/>
        </w:rPr>
        <w:t xml:space="preserve"> </w:t>
      </w:r>
      <w:r>
        <w:rPr>
          <w:rFonts w:ascii="宋体" w:eastAsia="宋体" w:hAnsi="宋体"/>
          <w:b w:val="0"/>
          <w:bCs w:val="0"/>
          <w:sz w:val="24"/>
          <w:szCs w:val="24"/>
        </w:rPr>
        <w:t xml:space="preserve"> </w:t>
      </w:r>
      <w:r>
        <w:rPr>
          <w:rFonts w:ascii="宋体" w:eastAsia="宋体" w:hAnsi="宋体" w:hint="eastAsia"/>
          <w:b w:val="0"/>
          <w:bCs w:val="0"/>
          <w:sz w:val="24"/>
          <w:szCs w:val="20"/>
        </w:rPr>
        <w:t>电感量</w:t>
      </w:r>
      <w:bookmarkEnd w:id="51"/>
      <w:r w:rsidR="00071A88">
        <w:rPr>
          <w:rFonts w:ascii="宋体" w:eastAsia="宋体" w:hAnsi="宋体" w:hint="eastAsia"/>
          <w:b w:val="0"/>
          <w:bCs w:val="0"/>
          <w:sz w:val="24"/>
          <w:szCs w:val="20"/>
        </w:rPr>
        <w:t xml:space="preserve"> </w:t>
      </w:r>
    </w:p>
    <w:p w14:paraId="000EEC79" w14:textId="6D03CD49" w:rsidR="00943F79" w:rsidRPr="00A6459B" w:rsidRDefault="00943F79" w:rsidP="00A6459B">
      <w:pPr>
        <w:adjustRightInd w:val="0"/>
        <w:snapToGrid w:val="0"/>
        <w:spacing w:line="360" w:lineRule="auto"/>
        <w:ind w:firstLineChars="200" w:firstLine="480"/>
        <w:jc w:val="left"/>
        <w:rPr>
          <w:sz w:val="24"/>
        </w:rPr>
      </w:pPr>
      <w:r w:rsidRPr="00A6459B">
        <w:rPr>
          <w:rFonts w:hint="eastAsia"/>
          <w:sz w:val="24"/>
        </w:rPr>
        <w:t>电感量测量范围：</w:t>
      </w:r>
      <w:r w:rsidR="002812FD">
        <w:rPr>
          <w:rFonts w:hint="eastAsia"/>
          <w:sz w:val="24"/>
        </w:rPr>
        <w:t>（</w:t>
      </w:r>
      <w:r w:rsidR="002812FD">
        <w:rPr>
          <w:rFonts w:hint="eastAsia"/>
          <w:sz w:val="24"/>
        </w:rPr>
        <w:t>0.1</w:t>
      </w:r>
      <w:r w:rsidR="002812FD" w:rsidRPr="00A6459B">
        <w:rPr>
          <w:rFonts w:hint="eastAsia"/>
          <w:sz w:val="24"/>
        </w:rPr>
        <w:t>～</w:t>
      </w:r>
      <w:r w:rsidR="002812FD">
        <w:rPr>
          <w:rFonts w:hint="eastAsia"/>
          <w:sz w:val="24"/>
        </w:rPr>
        <w:t>5</w:t>
      </w:r>
      <w:r w:rsidR="002812FD" w:rsidRPr="00A6459B">
        <w:rPr>
          <w:sz w:val="24"/>
        </w:rPr>
        <w:t>000</w:t>
      </w:r>
      <w:r w:rsidR="002812FD">
        <w:rPr>
          <w:rFonts w:hint="eastAsia"/>
          <w:sz w:val="24"/>
        </w:rPr>
        <w:t>）</w:t>
      </w:r>
      <w:proofErr w:type="spellStart"/>
      <w:r w:rsidRPr="00A6459B">
        <w:rPr>
          <w:rFonts w:hint="eastAsia"/>
          <w:sz w:val="24"/>
        </w:rPr>
        <w:t>m</w:t>
      </w:r>
      <w:r w:rsidRPr="00A6459B">
        <w:rPr>
          <w:sz w:val="24"/>
        </w:rPr>
        <w:t>H</w:t>
      </w:r>
      <w:proofErr w:type="spellEnd"/>
      <w:r w:rsidRPr="00A6459B">
        <w:rPr>
          <w:rFonts w:hint="eastAsia"/>
          <w:sz w:val="24"/>
        </w:rPr>
        <w:t>；</w:t>
      </w:r>
    </w:p>
    <w:p w14:paraId="0C9F717D" w14:textId="72ABDE20" w:rsidR="00943F79" w:rsidRPr="00A6459B" w:rsidRDefault="00943F79" w:rsidP="00A6459B">
      <w:pPr>
        <w:adjustRightInd w:val="0"/>
        <w:snapToGrid w:val="0"/>
        <w:spacing w:line="360" w:lineRule="auto"/>
        <w:ind w:firstLineChars="200" w:firstLine="480"/>
        <w:jc w:val="left"/>
        <w:rPr>
          <w:sz w:val="24"/>
        </w:rPr>
      </w:pPr>
      <w:r w:rsidRPr="00A6459B">
        <w:rPr>
          <w:rFonts w:hint="eastAsia"/>
          <w:sz w:val="24"/>
        </w:rPr>
        <w:t>最大允许误差：</w:t>
      </w:r>
      <w:r w:rsidR="002812FD" w:rsidRPr="00A6459B">
        <w:rPr>
          <w:rFonts w:hint="eastAsia"/>
          <w:sz w:val="24"/>
        </w:rPr>
        <w:t>±</w:t>
      </w:r>
      <w:r w:rsidR="002812FD">
        <w:rPr>
          <w:rFonts w:hint="eastAsia"/>
          <w:sz w:val="24"/>
        </w:rPr>
        <w:t>（</w:t>
      </w:r>
      <w:r w:rsidR="002812FD" w:rsidRPr="00A6459B">
        <w:rPr>
          <w:rFonts w:hint="eastAsia"/>
          <w:sz w:val="24"/>
        </w:rPr>
        <w:t>1</w:t>
      </w:r>
      <w:r w:rsidR="002812FD" w:rsidRPr="00A6459B">
        <w:rPr>
          <w:rFonts w:hint="eastAsia"/>
          <w:sz w:val="24"/>
        </w:rPr>
        <w:t>～</w:t>
      </w:r>
      <w:r w:rsidR="002812FD" w:rsidRPr="00A6459B">
        <w:rPr>
          <w:sz w:val="24"/>
        </w:rPr>
        <w:t>3</w:t>
      </w:r>
      <w:r w:rsidR="002812FD">
        <w:rPr>
          <w:rFonts w:hint="eastAsia"/>
          <w:sz w:val="24"/>
        </w:rPr>
        <w:t>）</w:t>
      </w:r>
      <w:r w:rsidR="002812FD" w:rsidRPr="00A6459B">
        <w:rPr>
          <w:sz w:val="24"/>
        </w:rPr>
        <w:t>%</w:t>
      </w:r>
      <w:r w:rsidR="002812FD" w:rsidRPr="00A6459B">
        <w:rPr>
          <w:rFonts w:hint="eastAsia"/>
          <w:sz w:val="24"/>
        </w:rPr>
        <w:t>。</w:t>
      </w:r>
    </w:p>
    <w:p w14:paraId="16CDB746" w14:textId="77777777" w:rsidR="00493410" w:rsidRPr="0060175D" w:rsidRDefault="00493410" w:rsidP="00493410">
      <w:pPr>
        <w:spacing w:line="420" w:lineRule="exact"/>
        <w:ind w:firstLineChars="200" w:firstLine="420"/>
        <w:rPr>
          <w:rFonts w:ascii="仿宋" w:eastAsia="仿宋" w:hAnsi="仿宋" w:hint="eastAsia"/>
          <w:color w:val="000000"/>
          <w:kern w:val="0"/>
          <w:szCs w:val="21"/>
        </w:rPr>
      </w:pPr>
      <w:bookmarkStart w:id="52" w:name="_Toc504554148"/>
      <w:bookmarkEnd w:id="45"/>
      <w:bookmarkEnd w:id="46"/>
      <w:bookmarkEnd w:id="47"/>
      <w:bookmarkEnd w:id="48"/>
      <w:r w:rsidRPr="0060175D">
        <w:rPr>
          <w:rFonts w:ascii="仿宋" w:eastAsia="仿宋" w:hAnsi="仿宋" w:cs="宋体" w:hint="eastAsia"/>
          <w:bCs/>
          <w:color w:val="000000"/>
          <w:kern w:val="0"/>
          <w:szCs w:val="21"/>
        </w:rPr>
        <w:t>注：以上指标不是用于合格性判别，仅供参考。</w:t>
      </w:r>
    </w:p>
    <w:p w14:paraId="50CD6C93" w14:textId="77777777" w:rsidR="00961DAA" w:rsidRPr="00B904A4" w:rsidRDefault="00961DAA" w:rsidP="007619A0">
      <w:pPr>
        <w:pStyle w:val="1"/>
        <w:keepNext/>
        <w:widowControl/>
        <w:numPr>
          <w:ilvl w:val="0"/>
          <w:numId w:val="5"/>
        </w:numPr>
        <w:tabs>
          <w:tab w:val="clear" w:pos="0"/>
        </w:tabs>
        <w:snapToGrid w:val="0"/>
        <w:spacing w:beforeLines="50" w:before="156" w:beforeAutospacing="0" w:afterLines="50" w:after="156" w:afterAutospacing="0" w:line="360" w:lineRule="auto"/>
        <w:rPr>
          <w:rFonts w:ascii="黑体" w:eastAsia="黑体" w:hAnsi="黑体"/>
          <w:kern w:val="0"/>
          <w:sz w:val="24"/>
          <w:szCs w:val="24"/>
        </w:rPr>
      </w:pPr>
      <w:bookmarkStart w:id="53" w:name="_Toc202450891"/>
      <w:bookmarkEnd w:id="52"/>
      <w:r w:rsidRPr="00B904A4">
        <w:rPr>
          <w:rFonts w:ascii="黑体" w:eastAsia="黑体" w:hAnsi="黑体"/>
          <w:kern w:val="0"/>
          <w:sz w:val="24"/>
          <w:szCs w:val="24"/>
        </w:rPr>
        <w:t>校准条件</w:t>
      </w:r>
      <w:bookmarkEnd w:id="53"/>
    </w:p>
    <w:p w14:paraId="73CB1299" w14:textId="77777777" w:rsidR="00961DAA" w:rsidRDefault="00961DAA" w:rsidP="007619A0">
      <w:pPr>
        <w:pStyle w:val="2"/>
        <w:spacing w:before="0" w:after="0" w:line="360" w:lineRule="auto"/>
        <w:rPr>
          <w:rFonts w:ascii="宋体" w:eastAsia="宋体" w:hAnsi="宋体" w:hint="eastAsia"/>
          <w:b w:val="0"/>
          <w:bCs w:val="0"/>
          <w:sz w:val="24"/>
          <w:szCs w:val="24"/>
        </w:rPr>
      </w:pPr>
      <w:bookmarkStart w:id="54" w:name="_Toc202450892"/>
      <w:bookmarkStart w:id="55" w:name="OLE_LINK2"/>
      <w:r w:rsidRPr="0031343C">
        <w:rPr>
          <w:rFonts w:ascii="宋体" w:eastAsia="宋体" w:hAnsi="宋体"/>
          <w:b w:val="0"/>
          <w:bCs w:val="0"/>
          <w:sz w:val="24"/>
          <w:szCs w:val="24"/>
        </w:rPr>
        <w:t>6</w:t>
      </w:r>
      <w:r w:rsidRPr="0031343C">
        <w:rPr>
          <w:rFonts w:ascii="宋体" w:eastAsia="宋体" w:hAnsi="宋体" w:hint="eastAsia"/>
          <w:b w:val="0"/>
          <w:bCs w:val="0"/>
          <w:sz w:val="24"/>
          <w:szCs w:val="24"/>
        </w:rPr>
        <w:t xml:space="preserve">.1  </w:t>
      </w:r>
      <w:bookmarkStart w:id="56" w:name="_Toc355363556"/>
      <w:bookmarkStart w:id="57" w:name="_Toc355601020"/>
      <w:bookmarkStart w:id="58" w:name="_Toc371452943"/>
      <w:bookmarkStart w:id="59" w:name="_Toc371453477"/>
      <w:bookmarkStart w:id="60" w:name="_Toc372011151"/>
      <w:bookmarkStart w:id="61" w:name="_Toc372011457"/>
      <w:bookmarkStart w:id="62" w:name="_Toc372011840"/>
      <w:bookmarkStart w:id="63" w:name="_Toc372014236"/>
      <w:bookmarkStart w:id="64" w:name="_Toc372015032"/>
      <w:bookmarkStart w:id="65" w:name="_Toc372015116"/>
      <w:bookmarkStart w:id="66" w:name="_Toc372204000"/>
      <w:bookmarkStart w:id="67" w:name="_Toc381281041"/>
      <w:bookmarkStart w:id="68" w:name="_Toc381281373"/>
      <w:bookmarkStart w:id="69" w:name="_Toc381281526"/>
      <w:bookmarkStart w:id="70" w:name="_Toc387411780"/>
      <w:bookmarkStart w:id="71" w:name="_Toc387414392"/>
      <w:bookmarkStart w:id="72" w:name="_Toc403998164"/>
      <w:bookmarkStart w:id="73" w:name="_Toc404352472"/>
      <w:bookmarkStart w:id="74" w:name="_Toc411243161"/>
      <w:bookmarkStart w:id="75" w:name="_Toc504554150"/>
      <w:r w:rsidRPr="0031343C">
        <w:rPr>
          <w:rFonts w:ascii="宋体" w:eastAsia="宋体" w:hAnsi="宋体" w:hint="eastAsia"/>
          <w:b w:val="0"/>
          <w:bCs w:val="0"/>
          <w:sz w:val="24"/>
          <w:szCs w:val="24"/>
        </w:rPr>
        <w:t>环境条件</w:t>
      </w:r>
      <w:bookmarkEnd w:id="54"/>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14:paraId="23E0112D" w14:textId="77777777" w:rsidR="00B27972" w:rsidRDefault="00B27972" w:rsidP="00B27972">
      <w:pPr>
        <w:adjustRightInd w:val="0"/>
        <w:snapToGrid w:val="0"/>
        <w:spacing w:line="360" w:lineRule="auto"/>
        <w:ind w:firstLineChars="200" w:firstLine="480"/>
        <w:jc w:val="left"/>
        <w:rPr>
          <w:sz w:val="24"/>
        </w:rPr>
      </w:pPr>
      <w:bookmarkStart w:id="76" w:name="_Toc355363557"/>
      <w:bookmarkStart w:id="77" w:name="_Toc355601021"/>
      <w:bookmarkStart w:id="78" w:name="_Toc371452944"/>
      <w:bookmarkStart w:id="79" w:name="_Toc371453478"/>
      <w:bookmarkStart w:id="80" w:name="_Toc372011152"/>
      <w:bookmarkStart w:id="81" w:name="_Toc372011458"/>
      <w:bookmarkStart w:id="82" w:name="_Toc372011841"/>
      <w:bookmarkStart w:id="83" w:name="_Toc372014237"/>
      <w:bookmarkStart w:id="84" w:name="_Toc372015033"/>
      <w:bookmarkStart w:id="85" w:name="_Toc372015117"/>
      <w:bookmarkStart w:id="86" w:name="_Toc372204001"/>
      <w:bookmarkStart w:id="87" w:name="_Toc381281042"/>
      <w:bookmarkStart w:id="88" w:name="_Toc381281374"/>
      <w:bookmarkStart w:id="89" w:name="_Toc381281527"/>
      <w:bookmarkStart w:id="90" w:name="_Toc387411781"/>
      <w:bookmarkStart w:id="91" w:name="_Toc387414393"/>
      <w:bookmarkStart w:id="92" w:name="_Toc403998165"/>
      <w:bookmarkStart w:id="93" w:name="_Toc404352473"/>
      <w:bookmarkStart w:id="94" w:name="_Toc411243162"/>
      <w:bookmarkStart w:id="95" w:name="_Toc504554151"/>
      <w:bookmarkEnd w:id="55"/>
      <w:r>
        <w:rPr>
          <w:sz w:val="24"/>
        </w:rPr>
        <w:t>环境温度：</w:t>
      </w:r>
      <w:r>
        <w:rPr>
          <w:sz w:val="24"/>
        </w:rPr>
        <w:t>20℃±5℃</w:t>
      </w:r>
      <w:r>
        <w:rPr>
          <w:sz w:val="24"/>
        </w:rPr>
        <w:t>；</w:t>
      </w:r>
    </w:p>
    <w:p w14:paraId="65FFB00E" w14:textId="77777777" w:rsidR="00B27972" w:rsidRDefault="00B27972" w:rsidP="00B27972">
      <w:pPr>
        <w:adjustRightInd w:val="0"/>
        <w:snapToGrid w:val="0"/>
        <w:spacing w:line="360" w:lineRule="auto"/>
        <w:ind w:firstLineChars="200" w:firstLine="480"/>
        <w:jc w:val="left"/>
        <w:rPr>
          <w:sz w:val="24"/>
        </w:rPr>
      </w:pPr>
      <w:r>
        <w:rPr>
          <w:sz w:val="24"/>
        </w:rPr>
        <w:t>相对湿度：</w:t>
      </w:r>
      <w:r>
        <w:rPr>
          <w:sz w:val="24"/>
        </w:rPr>
        <w:t>30%</w:t>
      </w:r>
      <w:r>
        <w:rPr>
          <w:sz w:val="24"/>
        </w:rPr>
        <w:t>～</w:t>
      </w:r>
      <w:r>
        <w:rPr>
          <w:sz w:val="24"/>
        </w:rPr>
        <w:t>80%</w:t>
      </w:r>
      <w:r>
        <w:rPr>
          <w:sz w:val="24"/>
        </w:rPr>
        <w:t>；</w:t>
      </w:r>
    </w:p>
    <w:p w14:paraId="66C1C922" w14:textId="2C23EDBB" w:rsidR="00127953" w:rsidRDefault="00127953" w:rsidP="00B27972">
      <w:pPr>
        <w:adjustRightInd w:val="0"/>
        <w:snapToGrid w:val="0"/>
        <w:spacing w:line="360" w:lineRule="auto"/>
        <w:ind w:firstLineChars="200" w:firstLine="480"/>
        <w:jc w:val="left"/>
        <w:rPr>
          <w:sz w:val="24"/>
        </w:rPr>
      </w:pPr>
      <w:r>
        <w:rPr>
          <w:rFonts w:hint="eastAsia"/>
          <w:sz w:val="24"/>
        </w:rPr>
        <w:t>周围无影响仪器正常工作的电磁干扰，以及其他影响量。</w:t>
      </w:r>
    </w:p>
    <w:p w14:paraId="3DC2E17B" w14:textId="466F3B6D" w:rsidR="00127953" w:rsidRPr="00127953" w:rsidRDefault="00127953" w:rsidP="00127953">
      <w:pPr>
        <w:pStyle w:val="2"/>
        <w:spacing w:before="0" w:after="0" w:line="360" w:lineRule="auto"/>
        <w:rPr>
          <w:rFonts w:ascii="宋体" w:eastAsia="宋体" w:hAnsi="宋体" w:hint="eastAsia"/>
          <w:b w:val="0"/>
          <w:bCs w:val="0"/>
          <w:sz w:val="24"/>
          <w:szCs w:val="24"/>
        </w:rPr>
      </w:pPr>
      <w:bookmarkStart w:id="96" w:name="_Toc202450893"/>
      <w:r w:rsidRPr="0031343C">
        <w:rPr>
          <w:rFonts w:ascii="宋体" w:eastAsia="宋体" w:hAnsi="宋体"/>
          <w:b w:val="0"/>
          <w:bCs w:val="0"/>
          <w:sz w:val="24"/>
          <w:szCs w:val="24"/>
        </w:rPr>
        <w:t>6</w:t>
      </w:r>
      <w:r w:rsidRPr="0031343C">
        <w:rPr>
          <w:rFonts w:ascii="宋体" w:eastAsia="宋体" w:hAnsi="宋体" w:hint="eastAsia"/>
          <w:b w:val="0"/>
          <w:bCs w:val="0"/>
          <w:sz w:val="24"/>
          <w:szCs w:val="24"/>
        </w:rPr>
        <w:t>.</w:t>
      </w:r>
      <w:r>
        <w:rPr>
          <w:rFonts w:ascii="宋体" w:eastAsia="宋体" w:hAnsi="宋体" w:hint="eastAsia"/>
          <w:b w:val="0"/>
          <w:bCs w:val="0"/>
          <w:sz w:val="24"/>
          <w:szCs w:val="24"/>
        </w:rPr>
        <w:t>2</w:t>
      </w:r>
      <w:r w:rsidRPr="0031343C">
        <w:rPr>
          <w:rFonts w:ascii="宋体" w:eastAsia="宋体" w:hAnsi="宋体" w:hint="eastAsia"/>
          <w:b w:val="0"/>
          <w:bCs w:val="0"/>
          <w:sz w:val="24"/>
          <w:szCs w:val="24"/>
        </w:rPr>
        <w:t xml:space="preserve">  </w:t>
      </w:r>
      <w:r>
        <w:rPr>
          <w:rFonts w:ascii="宋体" w:eastAsia="宋体" w:hAnsi="宋体" w:hint="eastAsia"/>
          <w:b w:val="0"/>
          <w:bCs w:val="0"/>
          <w:sz w:val="24"/>
          <w:szCs w:val="24"/>
        </w:rPr>
        <w:t>供电电源</w:t>
      </w:r>
      <w:bookmarkEnd w:id="96"/>
    </w:p>
    <w:p w14:paraId="1D11F895" w14:textId="77777777" w:rsidR="00B27972" w:rsidRDefault="00B27972" w:rsidP="00B27972">
      <w:pPr>
        <w:adjustRightInd w:val="0"/>
        <w:snapToGrid w:val="0"/>
        <w:spacing w:line="360" w:lineRule="auto"/>
        <w:ind w:firstLineChars="200" w:firstLine="480"/>
        <w:jc w:val="left"/>
        <w:rPr>
          <w:sz w:val="24"/>
        </w:rPr>
      </w:pPr>
      <w:r>
        <w:rPr>
          <w:sz w:val="24"/>
        </w:rPr>
        <w:t>交流供电：电压</w:t>
      </w:r>
      <w:r>
        <w:rPr>
          <w:sz w:val="24"/>
        </w:rPr>
        <w:t>220V±22V</w:t>
      </w:r>
      <w:r>
        <w:rPr>
          <w:sz w:val="24"/>
        </w:rPr>
        <w:t>，频率</w:t>
      </w:r>
      <w:r>
        <w:rPr>
          <w:sz w:val="24"/>
        </w:rPr>
        <w:t>50Hz±0.5Hz</w:t>
      </w:r>
      <w:r>
        <w:rPr>
          <w:sz w:val="24"/>
        </w:rPr>
        <w:t>；</w:t>
      </w:r>
    </w:p>
    <w:p w14:paraId="4AB93C5B" w14:textId="5832CBED" w:rsidR="00B27972" w:rsidRDefault="00B27972" w:rsidP="00E73011">
      <w:pPr>
        <w:adjustRightInd w:val="0"/>
        <w:snapToGrid w:val="0"/>
        <w:spacing w:line="360" w:lineRule="auto"/>
        <w:ind w:firstLineChars="200" w:firstLine="480"/>
        <w:jc w:val="left"/>
        <w:rPr>
          <w:sz w:val="24"/>
        </w:rPr>
      </w:pPr>
      <w:r>
        <w:rPr>
          <w:sz w:val="24"/>
        </w:rPr>
        <w:lastRenderedPageBreak/>
        <w:t>直流供电：</w:t>
      </w:r>
      <w:r w:rsidR="00127953">
        <w:rPr>
          <w:rFonts w:hint="eastAsia"/>
          <w:sz w:val="24"/>
        </w:rPr>
        <w:t>当测试仪工作电源采用电池供电时，电池电压必须满足</w:t>
      </w:r>
      <w:r>
        <w:rPr>
          <w:sz w:val="24"/>
        </w:rPr>
        <w:t>制造厂规定</w:t>
      </w:r>
      <w:r w:rsidR="00127953">
        <w:rPr>
          <w:rFonts w:hint="eastAsia"/>
          <w:sz w:val="24"/>
        </w:rPr>
        <w:t>或</w:t>
      </w:r>
      <w:r>
        <w:rPr>
          <w:sz w:val="24"/>
        </w:rPr>
        <w:t>标称使用的电压范围，</w:t>
      </w:r>
      <w:r w:rsidR="00ED18E1">
        <w:rPr>
          <w:rFonts w:hint="eastAsia"/>
          <w:sz w:val="24"/>
        </w:rPr>
        <w:t>且</w:t>
      </w:r>
      <w:r w:rsidR="00E73011">
        <w:rPr>
          <w:rFonts w:hint="eastAsia"/>
          <w:sz w:val="24"/>
        </w:rPr>
        <w:t>无</w:t>
      </w:r>
      <w:r w:rsidR="00ED18E1">
        <w:rPr>
          <w:rFonts w:hint="eastAsia"/>
          <w:sz w:val="24"/>
        </w:rPr>
        <w:t>压</w:t>
      </w:r>
      <w:r w:rsidR="00E73011">
        <w:rPr>
          <w:rFonts w:hint="eastAsia"/>
          <w:sz w:val="24"/>
        </w:rPr>
        <w:t>欠</w:t>
      </w:r>
      <w:r w:rsidR="00ED18E1">
        <w:rPr>
          <w:rFonts w:hint="eastAsia"/>
          <w:sz w:val="24"/>
        </w:rPr>
        <w:t>或电量不足提示</w:t>
      </w:r>
      <w:r w:rsidR="00E73011">
        <w:rPr>
          <w:rFonts w:hint="eastAsia"/>
          <w:sz w:val="24"/>
        </w:rPr>
        <w:t>。</w:t>
      </w:r>
    </w:p>
    <w:p w14:paraId="2F4A72C4" w14:textId="6C4394E0" w:rsidR="00961DAA" w:rsidRPr="00B911A6" w:rsidRDefault="00961DAA" w:rsidP="007619A0">
      <w:pPr>
        <w:pStyle w:val="2"/>
        <w:spacing w:before="0" w:after="0" w:line="360" w:lineRule="auto"/>
        <w:rPr>
          <w:rFonts w:ascii="宋体" w:eastAsia="宋体" w:hAnsi="宋体" w:hint="eastAsia"/>
          <w:b w:val="0"/>
          <w:bCs w:val="0"/>
          <w:sz w:val="24"/>
          <w:szCs w:val="24"/>
        </w:rPr>
      </w:pPr>
      <w:bookmarkStart w:id="97" w:name="_Toc202450894"/>
      <w:r w:rsidRPr="00B911A6">
        <w:rPr>
          <w:rFonts w:ascii="宋体" w:eastAsia="宋体" w:hAnsi="宋体"/>
          <w:b w:val="0"/>
          <w:bCs w:val="0"/>
          <w:sz w:val="24"/>
          <w:szCs w:val="24"/>
        </w:rPr>
        <w:t>6</w:t>
      </w:r>
      <w:r w:rsidRPr="00B911A6">
        <w:rPr>
          <w:rFonts w:ascii="宋体" w:eastAsia="宋体" w:hAnsi="宋体" w:hint="eastAsia"/>
          <w:b w:val="0"/>
          <w:bCs w:val="0"/>
          <w:sz w:val="24"/>
          <w:szCs w:val="24"/>
        </w:rPr>
        <w:t>.</w:t>
      </w:r>
      <w:r w:rsidR="00B47BB9">
        <w:rPr>
          <w:rFonts w:ascii="宋体" w:eastAsia="宋体" w:hAnsi="宋体" w:hint="eastAsia"/>
          <w:b w:val="0"/>
          <w:bCs w:val="0"/>
          <w:sz w:val="24"/>
          <w:szCs w:val="24"/>
        </w:rPr>
        <w:t>3</w:t>
      </w:r>
      <w:r w:rsidR="00603848">
        <w:rPr>
          <w:rFonts w:ascii="宋体" w:eastAsia="宋体" w:hAnsi="宋体"/>
          <w:b w:val="0"/>
          <w:bCs w:val="0"/>
          <w:sz w:val="24"/>
          <w:szCs w:val="24"/>
        </w:rPr>
        <w:t xml:space="preserve">  </w:t>
      </w:r>
      <w:r w:rsidRPr="00B911A6">
        <w:rPr>
          <w:rFonts w:ascii="宋体" w:eastAsia="宋体" w:hAnsi="宋体" w:hint="eastAsia"/>
          <w:b w:val="0"/>
          <w:bCs w:val="0"/>
          <w:sz w:val="24"/>
          <w:szCs w:val="24"/>
        </w:rPr>
        <w:t>测量标准及其它设备</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7"/>
    </w:p>
    <w:p w14:paraId="22E9801F" w14:textId="7F5D93E0" w:rsidR="0084399B" w:rsidRPr="00276D1D" w:rsidRDefault="0084399B" w:rsidP="0084399B">
      <w:pPr>
        <w:spacing w:line="420" w:lineRule="exact"/>
        <w:rPr>
          <w:rFonts w:ascii="宋体" w:hAnsi="宋体" w:hint="eastAsia"/>
          <w:color w:val="000000"/>
          <w:sz w:val="24"/>
        </w:rPr>
      </w:pPr>
      <w:r>
        <w:rPr>
          <w:rFonts w:ascii="宋体" w:hAnsi="宋体" w:hint="eastAsia"/>
          <w:color w:val="000000"/>
          <w:sz w:val="24"/>
        </w:rPr>
        <w:t>6</w:t>
      </w:r>
      <w:r w:rsidRPr="00276D1D">
        <w:rPr>
          <w:rFonts w:ascii="宋体" w:hAnsi="宋体" w:hint="eastAsia"/>
          <w:color w:val="000000"/>
          <w:sz w:val="24"/>
        </w:rPr>
        <w:t>.</w:t>
      </w:r>
      <w:r w:rsidR="00B47BB9">
        <w:rPr>
          <w:rFonts w:ascii="宋体" w:hAnsi="宋体" w:hint="eastAsia"/>
          <w:color w:val="000000"/>
          <w:sz w:val="24"/>
        </w:rPr>
        <w:t>3</w:t>
      </w:r>
      <w:r w:rsidRPr="00276D1D">
        <w:rPr>
          <w:rFonts w:ascii="宋体" w:hAnsi="宋体" w:hint="eastAsia"/>
          <w:color w:val="000000"/>
          <w:sz w:val="24"/>
        </w:rPr>
        <w:t xml:space="preserve">.1  </w:t>
      </w:r>
      <w:r>
        <w:rPr>
          <w:rFonts w:ascii="宋体" w:hAnsi="宋体" w:hint="eastAsia"/>
          <w:color w:val="000000"/>
          <w:sz w:val="24"/>
        </w:rPr>
        <w:t>校准时所需的</w:t>
      </w:r>
      <w:r w:rsidRPr="00276D1D">
        <w:rPr>
          <w:rFonts w:ascii="宋体" w:hAnsi="宋体" w:hint="eastAsia"/>
          <w:color w:val="000000"/>
          <w:sz w:val="24"/>
        </w:rPr>
        <w:t>标准器</w:t>
      </w:r>
      <w:r>
        <w:rPr>
          <w:rFonts w:ascii="宋体" w:hAnsi="宋体" w:hint="eastAsia"/>
          <w:color w:val="000000"/>
          <w:sz w:val="24"/>
        </w:rPr>
        <w:t>及配套设备</w:t>
      </w:r>
    </w:p>
    <w:p w14:paraId="72E4ED6A" w14:textId="76AAD007" w:rsidR="0084399B" w:rsidRPr="00276D1D" w:rsidRDefault="00B27972" w:rsidP="0084399B">
      <w:pPr>
        <w:spacing w:line="420" w:lineRule="exact"/>
        <w:ind w:firstLine="480"/>
        <w:rPr>
          <w:rFonts w:ascii="宋体" w:hAnsi="宋体" w:hint="eastAsia"/>
          <w:color w:val="000000"/>
          <w:sz w:val="24"/>
        </w:rPr>
      </w:pPr>
      <w:r>
        <w:rPr>
          <w:sz w:val="24"/>
        </w:rPr>
        <w:t>标准电容器（电容箱）、标准电感器（电感箱）或电容电感测试仪校准装置。</w:t>
      </w:r>
    </w:p>
    <w:p w14:paraId="5374F8A3" w14:textId="680455CC" w:rsidR="0084399B" w:rsidRPr="00276D1D" w:rsidRDefault="0084399B" w:rsidP="0084399B">
      <w:pPr>
        <w:spacing w:line="420" w:lineRule="exact"/>
        <w:rPr>
          <w:rFonts w:ascii="宋体" w:hAnsi="宋体" w:hint="eastAsia"/>
          <w:color w:val="000000"/>
          <w:sz w:val="24"/>
        </w:rPr>
      </w:pPr>
      <w:r>
        <w:rPr>
          <w:rFonts w:ascii="宋体" w:hAnsi="宋体" w:hint="eastAsia"/>
          <w:color w:val="000000"/>
          <w:sz w:val="24"/>
        </w:rPr>
        <w:t>6</w:t>
      </w:r>
      <w:r w:rsidRPr="00276D1D">
        <w:rPr>
          <w:rFonts w:ascii="宋体" w:hAnsi="宋体" w:hint="eastAsia"/>
          <w:color w:val="000000"/>
          <w:sz w:val="24"/>
        </w:rPr>
        <w:t>.</w:t>
      </w:r>
      <w:r w:rsidR="00B47BB9">
        <w:rPr>
          <w:rFonts w:ascii="宋体" w:hAnsi="宋体" w:hint="eastAsia"/>
          <w:color w:val="000000"/>
          <w:sz w:val="24"/>
        </w:rPr>
        <w:t>3</w:t>
      </w:r>
      <w:r w:rsidRPr="00276D1D">
        <w:rPr>
          <w:rFonts w:ascii="宋体" w:hAnsi="宋体" w:hint="eastAsia"/>
          <w:color w:val="000000"/>
          <w:sz w:val="24"/>
        </w:rPr>
        <w:t>.2  标准器的基本要求</w:t>
      </w:r>
    </w:p>
    <w:p w14:paraId="49736C3E" w14:textId="77777777" w:rsidR="0084399B" w:rsidRDefault="0084399B" w:rsidP="0084399B">
      <w:pPr>
        <w:spacing w:line="420" w:lineRule="exact"/>
        <w:ind w:firstLineChars="200" w:firstLine="480"/>
        <w:rPr>
          <w:rFonts w:ascii="宋体" w:hAnsi="宋体" w:hint="eastAsia"/>
          <w:color w:val="000000"/>
          <w:sz w:val="24"/>
        </w:rPr>
      </w:pPr>
      <w:r w:rsidRPr="00276D1D">
        <w:rPr>
          <w:rFonts w:ascii="宋体" w:hAnsi="宋体" w:hint="eastAsia"/>
          <w:color w:val="000000"/>
          <w:sz w:val="24"/>
        </w:rPr>
        <w:t>校准</w:t>
      </w:r>
      <w:r>
        <w:rPr>
          <w:rFonts w:ascii="宋体" w:hAnsi="宋体" w:hint="eastAsia"/>
          <w:color w:val="000000"/>
          <w:sz w:val="24"/>
        </w:rPr>
        <w:t>时由标准器、</w:t>
      </w:r>
      <w:r w:rsidRPr="00276D1D">
        <w:rPr>
          <w:rFonts w:ascii="宋体" w:hAnsi="宋体" w:hint="eastAsia"/>
          <w:color w:val="000000"/>
          <w:sz w:val="24"/>
        </w:rPr>
        <w:t>辅助设备及环境条件所引起的扩展不确定度应不大于被校准测试</w:t>
      </w:r>
      <w:proofErr w:type="gramStart"/>
      <w:r w:rsidRPr="00276D1D">
        <w:rPr>
          <w:rFonts w:ascii="宋体" w:hAnsi="宋体" w:hint="eastAsia"/>
          <w:color w:val="000000"/>
          <w:sz w:val="24"/>
        </w:rPr>
        <w:t>仪最大</w:t>
      </w:r>
      <w:proofErr w:type="gramEnd"/>
      <w:r w:rsidRPr="00276D1D">
        <w:rPr>
          <w:rFonts w:ascii="宋体" w:hAnsi="宋体" w:hint="eastAsia"/>
          <w:color w:val="000000"/>
          <w:sz w:val="24"/>
        </w:rPr>
        <w:t>允许误差</w:t>
      </w:r>
      <w:r>
        <w:rPr>
          <w:rFonts w:ascii="宋体" w:hAnsi="宋体" w:hint="eastAsia"/>
          <w:color w:val="000000"/>
          <w:sz w:val="24"/>
        </w:rPr>
        <w:t>绝对值</w:t>
      </w:r>
      <w:r w:rsidRPr="00276D1D">
        <w:rPr>
          <w:rFonts w:ascii="宋体" w:hAnsi="宋体" w:hint="eastAsia"/>
          <w:color w:val="000000"/>
          <w:sz w:val="24"/>
        </w:rPr>
        <w:t>的</w:t>
      </w:r>
      <w:r w:rsidRPr="00276D1D">
        <w:rPr>
          <w:rFonts w:ascii="宋体" w:hAnsi="宋体" w:hint="eastAsia"/>
          <w:sz w:val="24"/>
        </w:rPr>
        <w:t>1/3</w:t>
      </w:r>
      <w:r>
        <w:rPr>
          <w:rFonts w:ascii="宋体" w:hAnsi="宋体" w:hint="eastAsia"/>
          <w:color w:val="000000"/>
          <w:sz w:val="24"/>
        </w:rPr>
        <w:t>（</w:t>
      </w:r>
      <w:r w:rsidRPr="00276D1D">
        <w:rPr>
          <w:rFonts w:ascii="宋体" w:hAnsi="宋体" w:hint="eastAsia"/>
          <w:color w:val="000000"/>
          <w:sz w:val="24"/>
        </w:rPr>
        <w:t>包含因子</w:t>
      </w:r>
      <w:r w:rsidRPr="00154837">
        <w:rPr>
          <w:i/>
          <w:color w:val="000000"/>
          <w:sz w:val="24"/>
        </w:rPr>
        <w:t>k</w:t>
      </w:r>
      <w:r w:rsidRPr="00276D1D">
        <w:rPr>
          <w:rFonts w:ascii="宋体" w:hAnsi="宋体" w:hint="eastAsia"/>
          <w:color w:val="000000"/>
          <w:sz w:val="24"/>
        </w:rPr>
        <w:t>取2</w:t>
      </w:r>
      <w:r>
        <w:rPr>
          <w:rFonts w:ascii="宋体" w:hAnsi="宋体" w:hint="eastAsia"/>
          <w:color w:val="000000"/>
          <w:sz w:val="24"/>
        </w:rPr>
        <w:t>）。</w:t>
      </w:r>
    </w:p>
    <w:p w14:paraId="6C0C56FE" w14:textId="3DF22848" w:rsidR="0084399B" w:rsidRDefault="00355186" w:rsidP="0084399B">
      <w:pPr>
        <w:spacing w:line="420" w:lineRule="exact"/>
        <w:ind w:firstLineChars="200" w:firstLine="480"/>
        <w:rPr>
          <w:rFonts w:ascii="宋体" w:hAnsi="宋体" w:hint="eastAsia"/>
          <w:color w:val="000000"/>
          <w:sz w:val="24"/>
        </w:rPr>
      </w:pPr>
      <w:r>
        <w:rPr>
          <w:rFonts w:ascii="宋体" w:hAnsi="宋体" w:hint="eastAsia"/>
          <w:color w:val="000000"/>
          <w:sz w:val="24"/>
        </w:rPr>
        <w:t>标准器</w:t>
      </w:r>
      <w:r w:rsidR="0084399B">
        <w:rPr>
          <w:rFonts w:ascii="宋体" w:hAnsi="宋体" w:hint="eastAsia"/>
          <w:color w:val="000000"/>
          <w:sz w:val="24"/>
        </w:rPr>
        <w:t>的</w:t>
      </w:r>
      <w:r>
        <w:rPr>
          <w:rFonts w:ascii="宋体" w:hAnsi="宋体" w:hint="eastAsia"/>
          <w:color w:val="000000"/>
          <w:sz w:val="24"/>
        </w:rPr>
        <w:t>测量范围</w:t>
      </w:r>
      <w:r w:rsidR="0084399B">
        <w:rPr>
          <w:rFonts w:ascii="宋体" w:hAnsi="宋体" w:hint="eastAsia"/>
          <w:color w:val="000000"/>
          <w:sz w:val="24"/>
        </w:rPr>
        <w:t>应能覆盖被校测试仪的量程。</w:t>
      </w:r>
    </w:p>
    <w:p w14:paraId="6034344D" w14:textId="7B20ADE2" w:rsidR="00961DAA" w:rsidRPr="007443C0" w:rsidRDefault="0084399B" w:rsidP="0084399B">
      <w:pPr>
        <w:spacing w:line="360" w:lineRule="auto"/>
        <w:ind w:firstLineChars="200" w:firstLine="480"/>
        <w:rPr>
          <w:sz w:val="24"/>
          <w:szCs w:val="24"/>
        </w:rPr>
      </w:pPr>
      <w:bookmarkStart w:id="98" w:name="_Hlk204951369"/>
      <w:r>
        <w:rPr>
          <w:rFonts w:ascii="宋体" w:hAnsi="宋体" w:hint="eastAsia"/>
          <w:color w:val="000000"/>
          <w:sz w:val="24"/>
        </w:rPr>
        <w:t>校准时标准器的</w:t>
      </w:r>
      <w:r w:rsidR="000C5C42">
        <w:rPr>
          <w:rFonts w:ascii="宋体" w:hAnsi="宋体" w:hint="eastAsia"/>
          <w:color w:val="000000"/>
          <w:sz w:val="24"/>
        </w:rPr>
        <w:t>工作</w:t>
      </w:r>
      <w:r>
        <w:rPr>
          <w:rFonts w:ascii="宋体" w:hAnsi="宋体" w:hint="eastAsia"/>
          <w:color w:val="000000"/>
          <w:sz w:val="24"/>
        </w:rPr>
        <w:t>电流</w:t>
      </w:r>
      <w:r w:rsidR="00BE03AF">
        <w:rPr>
          <w:rFonts w:ascii="宋体" w:hAnsi="宋体" w:hint="eastAsia"/>
          <w:color w:val="000000"/>
          <w:sz w:val="24"/>
        </w:rPr>
        <w:t>范围</w:t>
      </w:r>
      <w:r>
        <w:rPr>
          <w:rFonts w:ascii="宋体" w:hAnsi="宋体" w:hint="eastAsia"/>
          <w:color w:val="000000"/>
          <w:sz w:val="24"/>
        </w:rPr>
        <w:t>应</w:t>
      </w:r>
      <w:r w:rsidR="00BE03AF">
        <w:rPr>
          <w:rFonts w:ascii="宋体" w:hAnsi="宋体" w:hint="eastAsia"/>
          <w:color w:val="000000"/>
          <w:sz w:val="24"/>
        </w:rPr>
        <w:t>能覆盖</w:t>
      </w:r>
      <w:r>
        <w:rPr>
          <w:rFonts w:ascii="宋体" w:hAnsi="宋体" w:hint="eastAsia"/>
          <w:color w:val="000000"/>
          <w:sz w:val="24"/>
        </w:rPr>
        <w:t>被校测试仪的工作电流</w:t>
      </w:r>
      <w:r w:rsidR="00060389">
        <w:rPr>
          <w:sz w:val="24"/>
          <w:szCs w:val="24"/>
        </w:rPr>
        <w:t>。</w:t>
      </w:r>
    </w:p>
    <w:p w14:paraId="4DC75154" w14:textId="77777777" w:rsidR="00961DAA" w:rsidRPr="00B904A4" w:rsidRDefault="00961DAA" w:rsidP="007C145C">
      <w:pPr>
        <w:pStyle w:val="1"/>
        <w:keepNext/>
        <w:widowControl/>
        <w:numPr>
          <w:ilvl w:val="0"/>
          <w:numId w:val="5"/>
        </w:numPr>
        <w:tabs>
          <w:tab w:val="clear" w:pos="0"/>
        </w:tabs>
        <w:snapToGrid w:val="0"/>
        <w:spacing w:beforeLines="50" w:before="156" w:beforeAutospacing="0" w:afterLines="50" w:after="156" w:afterAutospacing="0" w:line="360" w:lineRule="auto"/>
        <w:rPr>
          <w:rFonts w:ascii="黑体" w:eastAsia="黑体" w:hAnsi="黑体"/>
          <w:kern w:val="0"/>
          <w:sz w:val="24"/>
          <w:szCs w:val="24"/>
        </w:rPr>
      </w:pPr>
      <w:bookmarkStart w:id="99" w:name="_Toc355363558"/>
      <w:bookmarkStart w:id="100" w:name="_Toc355601022"/>
      <w:bookmarkStart w:id="101" w:name="_Toc371452945"/>
      <w:bookmarkStart w:id="102" w:name="_Toc371453479"/>
      <w:bookmarkStart w:id="103" w:name="_Toc372011153"/>
      <w:bookmarkStart w:id="104" w:name="_Toc372011459"/>
      <w:bookmarkStart w:id="105" w:name="_Toc372011842"/>
      <w:bookmarkStart w:id="106" w:name="_Toc372014238"/>
      <w:bookmarkStart w:id="107" w:name="_Toc372015034"/>
      <w:bookmarkStart w:id="108" w:name="_Toc372015118"/>
      <w:bookmarkStart w:id="109" w:name="_Toc372204002"/>
      <w:bookmarkStart w:id="110" w:name="_Toc381281043"/>
      <w:bookmarkStart w:id="111" w:name="_Toc381281375"/>
      <w:bookmarkStart w:id="112" w:name="_Toc381281528"/>
      <w:bookmarkStart w:id="113" w:name="_Toc387411782"/>
      <w:bookmarkStart w:id="114" w:name="_Toc387414394"/>
      <w:bookmarkStart w:id="115" w:name="_Toc403998166"/>
      <w:bookmarkStart w:id="116" w:name="_Toc404352474"/>
      <w:bookmarkStart w:id="117" w:name="_Toc411243163"/>
      <w:bookmarkStart w:id="118" w:name="_Toc504554152"/>
      <w:bookmarkStart w:id="119" w:name="_Toc202450895"/>
      <w:bookmarkEnd w:id="98"/>
      <w:r w:rsidRPr="00B904A4">
        <w:rPr>
          <w:rFonts w:ascii="黑体" w:eastAsia="黑体" w:hAnsi="黑体"/>
          <w:kern w:val="0"/>
          <w:sz w:val="24"/>
          <w:szCs w:val="24"/>
        </w:rPr>
        <w:t>校准项目和校准方法</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14:paraId="7287D7CF" w14:textId="05AA9161" w:rsidR="00961DAA" w:rsidRDefault="00961DAA" w:rsidP="007C145C">
      <w:pPr>
        <w:pStyle w:val="2"/>
        <w:spacing w:line="360" w:lineRule="auto"/>
        <w:rPr>
          <w:rFonts w:ascii="宋体" w:eastAsia="宋体" w:hAnsi="宋体" w:hint="eastAsia"/>
          <w:b w:val="0"/>
          <w:bCs w:val="0"/>
          <w:sz w:val="24"/>
          <w:szCs w:val="24"/>
        </w:rPr>
      </w:pPr>
      <w:bookmarkStart w:id="120" w:name="_Toc202450896"/>
      <w:bookmarkStart w:id="121" w:name="OLE_LINK12"/>
      <w:r w:rsidRPr="002F013F">
        <w:rPr>
          <w:rFonts w:ascii="宋体" w:eastAsia="宋体" w:hAnsi="宋体"/>
          <w:b w:val="0"/>
          <w:bCs w:val="0"/>
          <w:sz w:val="24"/>
          <w:szCs w:val="24"/>
        </w:rPr>
        <w:t>7</w:t>
      </w:r>
      <w:r w:rsidRPr="002F013F">
        <w:rPr>
          <w:rFonts w:ascii="宋体" w:eastAsia="宋体" w:hAnsi="宋体" w:hint="eastAsia"/>
          <w:b w:val="0"/>
          <w:bCs w:val="0"/>
          <w:sz w:val="24"/>
          <w:szCs w:val="24"/>
        </w:rPr>
        <w:t xml:space="preserve">.1  </w:t>
      </w:r>
      <w:bookmarkStart w:id="122" w:name="_Toc355363559"/>
      <w:bookmarkStart w:id="123" w:name="_Toc355601023"/>
      <w:bookmarkStart w:id="124" w:name="_Toc371452946"/>
      <w:bookmarkStart w:id="125" w:name="_Toc371453480"/>
      <w:bookmarkStart w:id="126" w:name="_Toc372011154"/>
      <w:bookmarkStart w:id="127" w:name="_Toc372011460"/>
      <w:bookmarkStart w:id="128" w:name="_Toc372011843"/>
      <w:bookmarkStart w:id="129" w:name="_Toc372014239"/>
      <w:bookmarkStart w:id="130" w:name="_Toc372015035"/>
      <w:bookmarkStart w:id="131" w:name="_Toc372015119"/>
      <w:bookmarkStart w:id="132" w:name="_Toc372204003"/>
      <w:bookmarkStart w:id="133" w:name="_Toc381281044"/>
      <w:bookmarkStart w:id="134" w:name="_Toc381281376"/>
      <w:bookmarkStart w:id="135" w:name="_Toc381281529"/>
      <w:bookmarkStart w:id="136" w:name="_Toc387411783"/>
      <w:bookmarkStart w:id="137" w:name="_Toc387414395"/>
      <w:bookmarkStart w:id="138" w:name="_Toc403998167"/>
      <w:bookmarkStart w:id="139" w:name="_Toc404352475"/>
      <w:bookmarkStart w:id="140" w:name="_Toc411243164"/>
      <w:bookmarkStart w:id="141" w:name="_Toc504554153"/>
      <w:r w:rsidRPr="002F013F">
        <w:rPr>
          <w:rFonts w:ascii="宋体" w:eastAsia="宋体" w:hAnsi="宋体" w:hint="eastAsia"/>
          <w:b w:val="0"/>
          <w:bCs w:val="0"/>
          <w:sz w:val="24"/>
          <w:szCs w:val="24"/>
        </w:rPr>
        <w:t>校准项目</w:t>
      </w:r>
      <w:bookmarkEnd w:id="120"/>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bookmarkEnd w:id="121"/>
    <w:p w14:paraId="6E898B48" w14:textId="77777777" w:rsidR="000D7E1E" w:rsidRDefault="000D7E1E" w:rsidP="000D7E1E">
      <w:pPr>
        <w:pStyle w:val="aff2"/>
        <w:spacing w:after="0" w:line="360" w:lineRule="auto"/>
        <w:ind w:leftChars="0" w:left="425"/>
        <w:rPr>
          <w:sz w:val="24"/>
          <w:szCs w:val="24"/>
        </w:rPr>
      </w:pPr>
      <w:r>
        <w:rPr>
          <w:rFonts w:hAnsi="宋体" w:hint="eastAsia"/>
          <w:sz w:val="24"/>
          <w:szCs w:val="24"/>
        </w:rPr>
        <w:t>校准项目见表</w:t>
      </w:r>
      <w:r>
        <w:rPr>
          <w:sz w:val="24"/>
          <w:szCs w:val="24"/>
        </w:rPr>
        <w:t>1</w:t>
      </w:r>
      <w:r>
        <w:rPr>
          <w:rFonts w:hAnsi="宋体" w:hint="eastAsia"/>
          <w:sz w:val="24"/>
        </w:rPr>
        <w:t>。</w:t>
      </w:r>
    </w:p>
    <w:p w14:paraId="2DB14E15" w14:textId="77777777" w:rsidR="000D7E1E" w:rsidRDefault="000D7E1E" w:rsidP="000D7E1E">
      <w:pPr>
        <w:ind w:left="425"/>
        <w:jc w:val="center"/>
        <w:rPr>
          <w:rFonts w:eastAsia="黑体"/>
          <w:szCs w:val="21"/>
        </w:rPr>
      </w:pPr>
      <w:r>
        <w:rPr>
          <w:rFonts w:eastAsia="黑体" w:hAnsi="黑体" w:hint="eastAsia"/>
          <w:szCs w:val="21"/>
        </w:rPr>
        <w:t>表</w:t>
      </w:r>
      <w:r>
        <w:rPr>
          <w:rFonts w:eastAsia="黑体"/>
          <w:szCs w:val="21"/>
        </w:rPr>
        <w:t xml:space="preserve">1  </w:t>
      </w:r>
      <w:r>
        <w:rPr>
          <w:rFonts w:eastAsia="黑体" w:hint="eastAsia"/>
          <w:szCs w:val="21"/>
        </w:rPr>
        <w:t>校准项目一览表</w:t>
      </w:r>
    </w:p>
    <w:tbl>
      <w:tblPr>
        <w:tblW w:w="957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861"/>
        <w:gridCol w:w="2937"/>
        <w:gridCol w:w="2932"/>
        <w:gridCol w:w="2840"/>
      </w:tblGrid>
      <w:tr w:rsidR="000D7E1E" w14:paraId="73509504" w14:textId="77777777" w:rsidTr="00184306">
        <w:trPr>
          <w:trHeight w:val="356"/>
          <w:jc w:val="center"/>
        </w:trPr>
        <w:tc>
          <w:tcPr>
            <w:tcW w:w="861" w:type="dxa"/>
            <w:tcBorders>
              <w:top w:val="single" w:sz="12" w:space="0" w:color="auto"/>
              <w:left w:val="single" w:sz="12" w:space="0" w:color="auto"/>
              <w:bottom w:val="single" w:sz="6" w:space="0" w:color="auto"/>
              <w:right w:val="single" w:sz="6" w:space="0" w:color="auto"/>
            </w:tcBorders>
            <w:vAlign w:val="center"/>
            <w:hideMark/>
          </w:tcPr>
          <w:p w14:paraId="060D381A" w14:textId="77777777" w:rsidR="000D7E1E" w:rsidRDefault="000D7E1E" w:rsidP="003933AF">
            <w:pPr>
              <w:jc w:val="center"/>
              <w:rPr>
                <w:szCs w:val="21"/>
              </w:rPr>
            </w:pPr>
            <w:r>
              <w:rPr>
                <w:rFonts w:hAnsi="宋体" w:hint="eastAsia"/>
                <w:szCs w:val="21"/>
              </w:rPr>
              <w:t>序号</w:t>
            </w:r>
          </w:p>
        </w:tc>
        <w:tc>
          <w:tcPr>
            <w:tcW w:w="2937" w:type="dxa"/>
            <w:tcBorders>
              <w:top w:val="single" w:sz="12" w:space="0" w:color="auto"/>
              <w:left w:val="single" w:sz="6" w:space="0" w:color="auto"/>
              <w:bottom w:val="single" w:sz="6" w:space="0" w:color="auto"/>
              <w:right w:val="single" w:sz="6" w:space="0" w:color="auto"/>
            </w:tcBorders>
            <w:vAlign w:val="center"/>
            <w:hideMark/>
          </w:tcPr>
          <w:p w14:paraId="442DE0F6" w14:textId="77777777" w:rsidR="000D7E1E" w:rsidRDefault="000D7E1E" w:rsidP="003933AF">
            <w:pPr>
              <w:jc w:val="center"/>
              <w:rPr>
                <w:szCs w:val="21"/>
              </w:rPr>
            </w:pPr>
            <w:r>
              <w:rPr>
                <w:rFonts w:hAnsi="宋体" w:hint="eastAsia"/>
                <w:szCs w:val="21"/>
              </w:rPr>
              <w:t>校准项目</w:t>
            </w:r>
          </w:p>
        </w:tc>
        <w:tc>
          <w:tcPr>
            <w:tcW w:w="2932" w:type="dxa"/>
            <w:tcBorders>
              <w:top w:val="single" w:sz="12" w:space="0" w:color="auto"/>
              <w:left w:val="single" w:sz="6" w:space="0" w:color="auto"/>
              <w:bottom w:val="single" w:sz="6" w:space="0" w:color="auto"/>
              <w:right w:val="single" w:sz="6" w:space="0" w:color="auto"/>
            </w:tcBorders>
            <w:vAlign w:val="center"/>
            <w:hideMark/>
          </w:tcPr>
          <w:p w14:paraId="2F1C1AF4" w14:textId="77777777" w:rsidR="000D7E1E" w:rsidRDefault="000D7E1E" w:rsidP="003933AF">
            <w:pPr>
              <w:jc w:val="center"/>
              <w:rPr>
                <w:szCs w:val="21"/>
              </w:rPr>
            </w:pPr>
            <w:r>
              <w:rPr>
                <w:rFonts w:hAnsi="宋体" w:hint="eastAsia"/>
                <w:szCs w:val="21"/>
              </w:rPr>
              <w:t>校准方法条款</w:t>
            </w:r>
          </w:p>
        </w:tc>
        <w:tc>
          <w:tcPr>
            <w:tcW w:w="2840" w:type="dxa"/>
            <w:tcBorders>
              <w:top w:val="single" w:sz="12" w:space="0" w:color="auto"/>
              <w:left w:val="single" w:sz="6" w:space="0" w:color="auto"/>
              <w:bottom w:val="single" w:sz="6" w:space="0" w:color="auto"/>
              <w:right w:val="single" w:sz="12" w:space="0" w:color="auto"/>
            </w:tcBorders>
            <w:vAlign w:val="center"/>
            <w:hideMark/>
          </w:tcPr>
          <w:p w14:paraId="6442D775" w14:textId="77777777" w:rsidR="000D7E1E" w:rsidRDefault="000D7E1E" w:rsidP="003933AF">
            <w:pPr>
              <w:jc w:val="center"/>
              <w:rPr>
                <w:szCs w:val="21"/>
              </w:rPr>
            </w:pPr>
            <w:r>
              <w:rPr>
                <w:rFonts w:hAnsi="宋体" w:hint="eastAsia"/>
                <w:szCs w:val="21"/>
              </w:rPr>
              <w:t>计量特性条款</w:t>
            </w:r>
          </w:p>
        </w:tc>
      </w:tr>
      <w:tr w:rsidR="000D7E1E" w14:paraId="17D6405C" w14:textId="77777777" w:rsidTr="00184306">
        <w:trPr>
          <w:trHeight w:val="356"/>
          <w:jc w:val="center"/>
        </w:trPr>
        <w:tc>
          <w:tcPr>
            <w:tcW w:w="861" w:type="dxa"/>
            <w:tcBorders>
              <w:top w:val="single" w:sz="6" w:space="0" w:color="auto"/>
              <w:left w:val="single" w:sz="12" w:space="0" w:color="auto"/>
              <w:bottom w:val="single" w:sz="6" w:space="0" w:color="auto"/>
              <w:right w:val="single" w:sz="6" w:space="0" w:color="auto"/>
            </w:tcBorders>
            <w:vAlign w:val="center"/>
            <w:hideMark/>
          </w:tcPr>
          <w:p w14:paraId="7571C1C5" w14:textId="77777777" w:rsidR="000D7E1E" w:rsidRDefault="000D7E1E" w:rsidP="003933AF">
            <w:pPr>
              <w:jc w:val="center"/>
              <w:rPr>
                <w:szCs w:val="21"/>
              </w:rPr>
            </w:pPr>
            <w:r>
              <w:rPr>
                <w:szCs w:val="21"/>
              </w:rPr>
              <w:t>1</w:t>
            </w:r>
          </w:p>
        </w:tc>
        <w:tc>
          <w:tcPr>
            <w:tcW w:w="2937" w:type="dxa"/>
            <w:tcBorders>
              <w:top w:val="single" w:sz="6" w:space="0" w:color="auto"/>
              <w:left w:val="single" w:sz="6" w:space="0" w:color="auto"/>
              <w:bottom w:val="single" w:sz="6" w:space="0" w:color="auto"/>
              <w:right w:val="single" w:sz="6" w:space="0" w:color="auto"/>
            </w:tcBorders>
            <w:vAlign w:val="center"/>
            <w:hideMark/>
          </w:tcPr>
          <w:p w14:paraId="2823A492" w14:textId="2B860F4D" w:rsidR="000D7E1E" w:rsidRDefault="000D7E1E" w:rsidP="003933AF">
            <w:pPr>
              <w:jc w:val="center"/>
              <w:rPr>
                <w:szCs w:val="21"/>
              </w:rPr>
            </w:pPr>
            <w:r>
              <w:rPr>
                <w:rFonts w:hAnsi="宋体" w:hint="eastAsia"/>
                <w:szCs w:val="21"/>
              </w:rPr>
              <w:t>电容量</w:t>
            </w:r>
          </w:p>
        </w:tc>
        <w:tc>
          <w:tcPr>
            <w:tcW w:w="2932" w:type="dxa"/>
            <w:tcBorders>
              <w:top w:val="single" w:sz="6" w:space="0" w:color="auto"/>
              <w:left w:val="single" w:sz="6" w:space="0" w:color="auto"/>
              <w:bottom w:val="single" w:sz="6" w:space="0" w:color="auto"/>
              <w:right w:val="single" w:sz="6" w:space="0" w:color="auto"/>
            </w:tcBorders>
            <w:vAlign w:val="center"/>
            <w:hideMark/>
          </w:tcPr>
          <w:p w14:paraId="7A6D2E35" w14:textId="6D9B5DAC" w:rsidR="000D7E1E" w:rsidRDefault="000D7E1E" w:rsidP="003933AF">
            <w:pPr>
              <w:jc w:val="center"/>
              <w:rPr>
                <w:szCs w:val="21"/>
              </w:rPr>
            </w:pPr>
            <w:r>
              <w:rPr>
                <w:szCs w:val="21"/>
              </w:rPr>
              <w:t>7.2.</w:t>
            </w:r>
            <w:r w:rsidR="003933AF">
              <w:rPr>
                <w:szCs w:val="21"/>
              </w:rPr>
              <w:t>3</w:t>
            </w:r>
          </w:p>
        </w:tc>
        <w:tc>
          <w:tcPr>
            <w:tcW w:w="2840" w:type="dxa"/>
            <w:tcBorders>
              <w:top w:val="single" w:sz="6" w:space="0" w:color="auto"/>
              <w:left w:val="single" w:sz="6" w:space="0" w:color="auto"/>
              <w:bottom w:val="single" w:sz="6" w:space="0" w:color="auto"/>
              <w:right w:val="single" w:sz="12" w:space="0" w:color="auto"/>
            </w:tcBorders>
            <w:vAlign w:val="center"/>
            <w:hideMark/>
          </w:tcPr>
          <w:p w14:paraId="499297CC" w14:textId="77777777" w:rsidR="000D7E1E" w:rsidRDefault="000D7E1E" w:rsidP="003933AF">
            <w:pPr>
              <w:jc w:val="center"/>
              <w:rPr>
                <w:szCs w:val="21"/>
              </w:rPr>
            </w:pPr>
            <w:r>
              <w:rPr>
                <w:szCs w:val="21"/>
              </w:rPr>
              <w:t>5.1</w:t>
            </w:r>
          </w:p>
        </w:tc>
      </w:tr>
      <w:tr w:rsidR="000D7E1E" w14:paraId="71EAEC52" w14:textId="77777777" w:rsidTr="00184306">
        <w:trPr>
          <w:trHeight w:val="368"/>
          <w:jc w:val="center"/>
        </w:trPr>
        <w:tc>
          <w:tcPr>
            <w:tcW w:w="861" w:type="dxa"/>
            <w:tcBorders>
              <w:top w:val="single" w:sz="6" w:space="0" w:color="auto"/>
              <w:left w:val="single" w:sz="12" w:space="0" w:color="auto"/>
              <w:bottom w:val="single" w:sz="12" w:space="0" w:color="auto"/>
              <w:right w:val="single" w:sz="6" w:space="0" w:color="auto"/>
            </w:tcBorders>
            <w:vAlign w:val="center"/>
            <w:hideMark/>
          </w:tcPr>
          <w:p w14:paraId="2A2B9994" w14:textId="2A0B23CD" w:rsidR="000D7E1E" w:rsidRDefault="00184306" w:rsidP="003933AF">
            <w:pPr>
              <w:jc w:val="center"/>
              <w:rPr>
                <w:szCs w:val="21"/>
              </w:rPr>
            </w:pPr>
            <w:r>
              <w:rPr>
                <w:rFonts w:hint="eastAsia"/>
                <w:szCs w:val="21"/>
              </w:rPr>
              <w:t>2</w:t>
            </w:r>
          </w:p>
        </w:tc>
        <w:tc>
          <w:tcPr>
            <w:tcW w:w="2937" w:type="dxa"/>
            <w:tcBorders>
              <w:top w:val="single" w:sz="6" w:space="0" w:color="auto"/>
              <w:left w:val="single" w:sz="6" w:space="0" w:color="auto"/>
              <w:bottom w:val="single" w:sz="12" w:space="0" w:color="auto"/>
              <w:right w:val="single" w:sz="6" w:space="0" w:color="auto"/>
            </w:tcBorders>
            <w:vAlign w:val="center"/>
            <w:hideMark/>
          </w:tcPr>
          <w:p w14:paraId="65AF945C" w14:textId="4B1675B5" w:rsidR="000D7E1E" w:rsidRDefault="00667EA7" w:rsidP="003933AF">
            <w:pPr>
              <w:jc w:val="center"/>
              <w:rPr>
                <w:szCs w:val="21"/>
              </w:rPr>
            </w:pPr>
            <w:r>
              <w:rPr>
                <w:rFonts w:hAnsi="宋体" w:hint="eastAsia"/>
                <w:szCs w:val="21"/>
              </w:rPr>
              <w:t>电感</w:t>
            </w:r>
            <w:r w:rsidR="000D7E1E">
              <w:rPr>
                <w:rFonts w:hAnsi="宋体" w:hint="eastAsia"/>
                <w:szCs w:val="21"/>
              </w:rPr>
              <w:t>量</w:t>
            </w:r>
          </w:p>
        </w:tc>
        <w:tc>
          <w:tcPr>
            <w:tcW w:w="2932" w:type="dxa"/>
            <w:tcBorders>
              <w:top w:val="single" w:sz="6" w:space="0" w:color="auto"/>
              <w:left w:val="single" w:sz="6" w:space="0" w:color="auto"/>
              <w:bottom w:val="single" w:sz="12" w:space="0" w:color="auto"/>
              <w:right w:val="single" w:sz="6" w:space="0" w:color="auto"/>
            </w:tcBorders>
            <w:vAlign w:val="center"/>
            <w:hideMark/>
          </w:tcPr>
          <w:p w14:paraId="1BDB8635" w14:textId="794DC401" w:rsidR="000D7E1E" w:rsidRDefault="000D7E1E" w:rsidP="003933AF">
            <w:pPr>
              <w:jc w:val="center"/>
              <w:rPr>
                <w:szCs w:val="21"/>
              </w:rPr>
            </w:pPr>
            <w:r>
              <w:rPr>
                <w:szCs w:val="21"/>
              </w:rPr>
              <w:t>7.2.</w:t>
            </w:r>
            <w:r w:rsidR="00184306">
              <w:rPr>
                <w:rFonts w:hint="eastAsia"/>
                <w:szCs w:val="21"/>
              </w:rPr>
              <w:t>4</w:t>
            </w:r>
          </w:p>
        </w:tc>
        <w:tc>
          <w:tcPr>
            <w:tcW w:w="2840" w:type="dxa"/>
            <w:tcBorders>
              <w:top w:val="single" w:sz="6" w:space="0" w:color="auto"/>
              <w:left w:val="single" w:sz="6" w:space="0" w:color="auto"/>
              <w:bottom w:val="single" w:sz="12" w:space="0" w:color="auto"/>
              <w:right w:val="single" w:sz="12" w:space="0" w:color="auto"/>
            </w:tcBorders>
            <w:vAlign w:val="center"/>
            <w:hideMark/>
          </w:tcPr>
          <w:p w14:paraId="4FB87199" w14:textId="7B499376" w:rsidR="000D7E1E" w:rsidRDefault="000D7E1E" w:rsidP="003933AF">
            <w:pPr>
              <w:jc w:val="center"/>
              <w:rPr>
                <w:szCs w:val="21"/>
              </w:rPr>
            </w:pPr>
            <w:r>
              <w:rPr>
                <w:szCs w:val="21"/>
              </w:rPr>
              <w:t>5.</w:t>
            </w:r>
            <w:r w:rsidR="00184306">
              <w:rPr>
                <w:rFonts w:hint="eastAsia"/>
                <w:szCs w:val="21"/>
              </w:rPr>
              <w:t>2</w:t>
            </w:r>
          </w:p>
        </w:tc>
      </w:tr>
    </w:tbl>
    <w:p w14:paraId="0B2C9949" w14:textId="01DCD777" w:rsidR="00736C5C" w:rsidRPr="00736C5C" w:rsidRDefault="00736C5C" w:rsidP="00736C5C">
      <w:pPr>
        <w:pStyle w:val="2"/>
        <w:spacing w:line="360" w:lineRule="auto"/>
        <w:rPr>
          <w:rFonts w:ascii="宋体" w:eastAsia="宋体" w:hAnsi="宋体" w:hint="eastAsia"/>
          <w:b w:val="0"/>
          <w:bCs w:val="0"/>
          <w:sz w:val="24"/>
          <w:szCs w:val="24"/>
        </w:rPr>
      </w:pPr>
      <w:bookmarkStart w:id="142" w:name="_Toc202450897"/>
      <w:bookmarkStart w:id="143" w:name="_Toc411243165"/>
      <w:bookmarkStart w:id="144" w:name="_Toc504554154"/>
      <w:r w:rsidRPr="002F013F">
        <w:rPr>
          <w:rFonts w:ascii="宋体" w:eastAsia="宋体" w:hAnsi="宋体"/>
          <w:b w:val="0"/>
          <w:bCs w:val="0"/>
          <w:sz w:val="24"/>
          <w:szCs w:val="24"/>
        </w:rPr>
        <w:t>7</w:t>
      </w:r>
      <w:r w:rsidRPr="002F013F">
        <w:rPr>
          <w:rFonts w:ascii="宋体" w:eastAsia="宋体" w:hAnsi="宋体" w:hint="eastAsia"/>
          <w:b w:val="0"/>
          <w:bCs w:val="0"/>
          <w:sz w:val="24"/>
          <w:szCs w:val="24"/>
        </w:rPr>
        <w:t>.</w:t>
      </w:r>
      <w:r>
        <w:rPr>
          <w:rFonts w:ascii="宋体" w:eastAsia="宋体" w:hAnsi="宋体" w:hint="eastAsia"/>
          <w:b w:val="0"/>
          <w:bCs w:val="0"/>
          <w:sz w:val="24"/>
          <w:szCs w:val="24"/>
        </w:rPr>
        <w:t>2</w:t>
      </w:r>
      <w:r w:rsidRPr="002F013F">
        <w:rPr>
          <w:rFonts w:ascii="宋体" w:eastAsia="宋体" w:hAnsi="宋体" w:hint="eastAsia"/>
          <w:b w:val="0"/>
          <w:bCs w:val="0"/>
          <w:sz w:val="24"/>
          <w:szCs w:val="24"/>
        </w:rPr>
        <w:t xml:space="preserve">  校准</w:t>
      </w:r>
      <w:r>
        <w:rPr>
          <w:rFonts w:ascii="宋体" w:eastAsia="宋体" w:hAnsi="宋体" w:hint="eastAsia"/>
          <w:b w:val="0"/>
          <w:bCs w:val="0"/>
          <w:sz w:val="24"/>
          <w:szCs w:val="24"/>
        </w:rPr>
        <w:t>方法</w:t>
      </w:r>
      <w:bookmarkEnd w:id="142"/>
    </w:p>
    <w:bookmarkEnd w:id="143"/>
    <w:bookmarkEnd w:id="144"/>
    <w:p w14:paraId="50F62D70" w14:textId="6A1B2AB2" w:rsidR="00961DAA" w:rsidRDefault="00961DAA" w:rsidP="007C145C">
      <w:pPr>
        <w:spacing w:line="360" w:lineRule="auto"/>
        <w:rPr>
          <w:rFonts w:ascii="宋体" w:hAnsi="宋体" w:hint="eastAsia"/>
          <w:sz w:val="24"/>
        </w:rPr>
      </w:pPr>
      <w:r>
        <w:rPr>
          <w:rFonts w:ascii="宋体" w:hAnsi="宋体"/>
          <w:sz w:val="24"/>
        </w:rPr>
        <w:t>7</w:t>
      </w:r>
      <w:r>
        <w:rPr>
          <w:rFonts w:ascii="宋体" w:hAnsi="宋体" w:hint="eastAsia"/>
          <w:sz w:val="24"/>
        </w:rPr>
        <w:t>.2.1  外观</w:t>
      </w:r>
      <w:r w:rsidR="00632EEF">
        <w:rPr>
          <w:rFonts w:ascii="宋体" w:hAnsi="宋体" w:hint="eastAsia"/>
          <w:sz w:val="24"/>
        </w:rPr>
        <w:t>及</w:t>
      </w:r>
      <w:r>
        <w:rPr>
          <w:rFonts w:ascii="宋体" w:hAnsi="宋体"/>
          <w:sz w:val="24"/>
        </w:rPr>
        <w:t>通电</w:t>
      </w:r>
      <w:r>
        <w:rPr>
          <w:rFonts w:ascii="宋体" w:hAnsi="宋体" w:hint="eastAsia"/>
          <w:sz w:val="24"/>
        </w:rPr>
        <w:t>检查</w:t>
      </w:r>
    </w:p>
    <w:p w14:paraId="57AA1D8D" w14:textId="3F143F4F" w:rsidR="00166058" w:rsidRPr="00B34DA2" w:rsidRDefault="00166058" w:rsidP="00166058">
      <w:pPr>
        <w:autoSpaceDE w:val="0"/>
        <w:autoSpaceDN w:val="0"/>
        <w:adjustRightInd w:val="0"/>
        <w:spacing w:line="420" w:lineRule="exact"/>
        <w:ind w:left="23" w:firstLineChars="200" w:firstLine="480"/>
        <w:rPr>
          <w:rFonts w:ascii="宋体" w:hAnsi="宋体" w:hint="eastAsia"/>
          <w:color w:val="000000"/>
          <w:kern w:val="0"/>
          <w:sz w:val="24"/>
        </w:rPr>
      </w:pPr>
      <w:bookmarkStart w:id="145" w:name="OLE_LINK31"/>
      <w:r w:rsidRPr="00B34DA2">
        <w:rPr>
          <w:rFonts w:ascii="宋体" w:hAnsi="宋体" w:hint="eastAsia"/>
          <w:color w:val="000000"/>
          <w:kern w:val="0"/>
          <w:sz w:val="24"/>
        </w:rPr>
        <w:t>a</w:t>
      </w:r>
      <w:bookmarkStart w:id="146" w:name="OLE_LINK32"/>
      <w:r w:rsidRPr="00B34DA2">
        <w:rPr>
          <w:rFonts w:ascii="宋体" w:hAnsi="宋体" w:hint="eastAsia"/>
          <w:color w:val="000000"/>
          <w:kern w:val="0"/>
          <w:sz w:val="24"/>
        </w:rPr>
        <w:t>)</w:t>
      </w:r>
      <w:bookmarkEnd w:id="145"/>
      <w:r w:rsidR="00EB7B74">
        <w:rPr>
          <w:rFonts w:ascii="宋体" w:hAnsi="宋体" w:hint="eastAsia"/>
          <w:color w:val="000000"/>
          <w:kern w:val="0"/>
          <w:sz w:val="24"/>
        </w:rPr>
        <w:t xml:space="preserve"> </w:t>
      </w:r>
      <w:r w:rsidRPr="00B34DA2">
        <w:rPr>
          <w:rFonts w:ascii="宋体" w:hAnsi="宋体" w:hint="eastAsia"/>
          <w:color w:val="000000"/>
          <w:kern w:val="0"/>
          <w:sz w:val="24"/>
        </w:rPr>
        <w:t>被</w:t>
      </w:r>
      <w:bookmarkEnd w:id="146"/>
      <w:r w:rsidRPr="00B34DA2">
        <w:rPr>
          <w:rFonts w:ascii="宋体" w:hAnsi="宋体" w:hint="eastAsia"/>
          <w:color w:val="000000"/>
          <w:kern w:val="0"/>
          <w:sz w:val="24"/>
        </w:rPr>
        <w:t>校测试仪外形结构完好，外露件等不应损坏或脱落，机壳、端钮等不应有影响正常工作的机械碰伤，按键无卡死或接触不良的现象</w:t>
      </w:r>
      <w:r w:rsidR="00E73011">
        <w:rPr>
          <w:rFonts w:ascii="宋体" w:hAnsi="宋体" w:hint="eastAsia"/>
          <w:color w:val="000000"/>
          <w:kern w:val="0"/>
          <w:sz w:val="24"/>
        </w:rPr>
        <w:t>，</w:t>
      </w:r>
      <w:r w:rsidR="00EB7B74" w:rsidRPr="00EB7B74">
        <w:rPr>
          <w:rFonts w:ascii="宋体" w:hAnsi="宋体" w:hint="eastAsia"/>
          <w:color w:val="000000"/>
          <w:kern w:val="0"/>
          <w:sz w:val="24"/>
        </w:rPr>
        <w:t>应具备接地端子及明确的接地标识。</w:t>
      </w:r>
    </w:p>
    <w:p w14:paraId="343C89D5" w14:textId="2E7E96F5" w:rsidR="00166058" w:rsidRDefault="00166058" w:rsidP="00BF523A">
      <w:pPr>
        <w:autoSpaceDE w:val="0"/>
        <w:autoSpaceDN w:val="0"/>
        <w:adjustRightInd w:val="0"/>
        <w:spacing w:line="420" w:lineRule="exact"/>
        <w:ind w:left="23" w:firstLine="480"/>
        <w:rPr>
          <w:rFonts w:ascii="宋体" w:hAnsi="宋体" w:hint="eastAsia"/>
          <w:color w:val="000000"/>
          <w:kern w:val="0"/>
          <w:sz w:val="24"/>
        </w:rPr>
      </w:pPr>
      <w:r w:rsidRPr="00B34DA2">
        <w:rPr>
          <w:rFonts w:ascii="宋体" w:hAnsi="宋体" w:hint="eastAsia"/>
          <w:color w:val="000000"/>
          <w:kern w:val="0"/>
          <w:sz w:val="24"/>
        </w:rPr>
        <w:t>b)</w:t>
      </w:r>
      <w:r w:rsidR="00EB7B74">
        <w:rPr>
          <w:rFonts w:ascii="宋体" w:hAnsi="宋体" w:hint="eastAsia"/>
          <w:color w:val="000000"/>
          <w:kern w:val="0"/>
          <w:sz w:val="24"/>
        </w:rPr>
        <w:t xml:space="preserve"> </w:t>
      </w:r>
      <w:r w:rsidR="00EB7B74" w:rsidRPr="00EB7B74">
        <w:rPr>
          <w:rFonts w:ascii="宋体" w:hAnsi="宋体" w:hint="eastAsia"/>
          <w:color w:val="000000"/>
          <w:kern w:val="0"/>
          <w:sz w:val="24"/>
        </w:rPr>
        <w:t>被校测试仪应清晰标明产品名称、制造厂家、仪器型号、出厂编号和最大允许误差等信息。</w:t>
      </w:r>
    </w:p>
    <w:p w14:paraId="17ED5E77" w14:textId="2535BA9D" w:rsidR="00BF523A" w:rsidRPr="00BF523A" w:rsidRDefault="00EB7B74" w:rsidP="00BF523A">
      <w:pPr>
        <w:autoSpaceDE w:val="0"/>
        <w:autoSpaceDN w:val="0"/>
        <w:adjustRightInd w:val="0"/>
        <w:spacing w:line="420" w:lineRule="exact"/>
        <w:ind w:left="23" w:firstLine="480"/>
        <w:rPr>
          <w:rFonts w:ascii="宋体" w:hAnsi="宋体" w:hint="eastAsia"/>
          <w:color w:val="000000"/>
          <w:kern w:val="0"/>
          <w:sz w:val="24"/>
        </w:rPr>
      </w:pPr>
      <w:r>
        <w:rPr>
          <w:rFonts w:ascii="宋体" w:hAnsi="宋体" w:hint="eastAsia"/>
          <w:color w:val="000000"/>
          <w:kern w:val="0"/>
          <w:sz w:val="24"/>
        </w:rPr>
        <w:t>c</w:t>
      </w:r>
      <w:r w:rsidRPr="00B34DA2">
        <w:rPr>
          <w:rFonts w:ascii="宋体" w:hAnsi="宋体" w:hint="eastAsia"/>
          <w:color w:val="000000"/>
          <w:kern w:val="0"/>
          <w:sz w:val="24"/>
        </w:rPr>
        <w:t>)</w:t>
      </w:r>
      <w:r>
        <w:rPr>
          <w:rFonts w:ascii="宋体" w:hAnsi="宋体" w:hint="eastAsia"/>
          <w:color w:val="000000"/>
          <w:kern w:val="0"/>
          <w:sz w:val="24"/>
        </w:rPr>
        <w:t xml:space="preserve"> </w:t>
      </w:r>
      <w:r w:rsidR="007755C7">
        <w:rPr>
          <w:rFonts w:ascii="宋体" w:hAnsi="宋体" w:hint="eastAsia"/>
          <w:color w:val="000000"/>
          <w:kern w:val="0"/>
          <w:sz w:val="24"/>
        </w:rPr>
        <w:t>钳形电流传感器应有电流方向标记，</w:t>
      </w:r>
      <w:r w:rsidR="007755C7" w:rsidRPr="007755C7">
        <w:rPr>
          <w:rFonts w:ascii="宋体" w:hAnsi="宋体" w:hint="eastAsia"/>
          <w:color w:val="000000"/>
          <w:kern w:val="0"/>
          <w:sz w:val="24"/>
        </w:rPr>
        <w:t>钳口端面</w:t>
      </w:r>
      <w:r w:rsidR="00A9034C">
        <w:rPr>
          <w:rFonts w:ascii="宋体" w:hAnsi="宋体" w:hint="eastAsia"/>
          <w:color w:val="000000"/>
          <w:kern w:val="0"/>
          <w:sz w:val="24"/>
        </w:rPr>
        <w:t>应</w:t>
      </w:r>
      <w:r w:rsidR="007755C7" w:rsidRPr="007755C7">
        <w:rPr>
          <w:rFonts w:ascii="宋体" w:hAnsi="宋体" w:hint="eastAsia"/>
          <w:color w:val="000000"/>
          <w:kern w:val="0"/>
          <w:sz w:val="24"/>
        </w:rPr>
        <w:t>清洁干净</w:t>
      </w:r>
      <w:r w:rsidR="00A9034C">
        <w:rPr>
          <w:rFonts w:ascii="宋体" w:hAnsi="宋体" w:hint="eastAsia"/>
          <w:color w:val="000000"/>
          <w:kern w:val="0"/>
          <w:sz w:val="24"/>
        </w:rPr>
        <w:t>，</w:t>
      </w:r>
      <w:r w:rsidR="007755C7" w:rsidRPr="007755C7">
        <w:rPr>
          <w:rFonts w:ascii="宋体" w:hAnsi="宋体" w:hint="eastAsia"/>
          <w:color w:val="000000"/>
          <w:kern w:val="0"/>
          <w:sz w:val="24"/>
        </w:rPr>
        <w:t>并保证两端面接触完好，不应有可以引起测量错误和影响测量准确度的缺陷。</w:t>
      </w:r>
    </w:p>
    <w:p w14:paraId="11808188" w14:textId="0BD50AA4" w:rsidR="00166058" w:rsidRPr="00B34DA2" w:rsidRDefault="00166058" w:rsidP="00166058">
      <w:pPr>
        <w:autoSpaceDE w:val="0"/>
        <w:autoSpaceDN w:val="0"/>
        <w:adjustRightInd w:val="0"/>
        <w:spacing w:line="420" w:lineRule="exact"/>
        <w:ind w:left="23"/>
        <w:rPr>
          <w:rFonts w:ascii="宋体" w:hAnsi="宋体" w:hint="eastAsia"/>
          <w:color w:val="000000"/>
          <w:kern w:val="0"/>
          <w:sz w:val="24"/>
        </w:rPr>
      </w:pPr>
      <w:r w:rsidRPr="00B34DA2">
        <w:rPr>
          <w:rFonts w:ascii="宋体" w:hAnsi="宋体" w:hint="eastAsia"/>
          <w:color w:val="000000"/>
          <w:kern w:val="0"/>
          <w:sz w:val="24"/>
        </w:rPr>
        <w:t xml:space="preserve">    </w:t>
      </w:r>
      <w:r w:rsidR="007755C7">
        <w:rPr>
          <w:rFonts w:ascii="宋体" w:hAnsi="宋体" w:hint="eastAsia"/>
          <w:color w:val="000000"/>
          <w:kern w:val="0"/>
          <w:sz w:val="24"/>
        </w:rPr>
        <w:t>d</w:t>
      </w:r>
      <w:r w:rsidR="00EB7B74" w:rsidRPr="00EB7B74">
        <w:rPr>
          <w:rFonts w:ascii="宋体" w:hAnsi="宋体" w:hint="eastAsia"/>
          <w:color w:val="000000"/>
          <w:kern w:val="0"/>
          <w:sz w:val="24"/>
        </w:rPr>
        <w:t>)</w:t>
      </w:r>
      <w:r w:rsidR="00EB7B74">
        <w:rPr>
          <w:rFonts w:ascii="宋体" w:hAnsi="宋体" w:hint="eastAsia"/>
          <w:color w:val="000000"/>
          <w:kern w:val="0"/>
          <w:sz w:val="24"/>
        </w:rPr>
        <w:t xml:space="preserve"> </w:t>
      </w:r>
      <w:r w:rsidR="007755C7">
        <w:rPr>
          <w:rFonts w:ascii="宋体" w:hAnsi="宋体" w:hint="eastAsia"/>
          <w:color w:val="000000"/>
          <w:kern w:val="0"/>
          <w:sz w:val="24"/>
        </w:rPr>
        <w:t>交流供电测试仪的</w:t>
      </w:r>
      <w:r w:rsidRPr="00B34DA2">
        <w:rPr>
          <w:rFonts w:ascii="宋体" w:hAnsi="宋体" w:hint="eastAsia"/>
          <w:color w:val="000000"/>
          <w:kern w:val="0"/>
          <w:sz w:val="24"/>
        </w:rPr>
        <w:t>供电电压和频率标志应正确无误；</w:t>
      </w:r>
      <w:r w:rsidR="007755C7">
        <w:rPr>
          <w:rFonts w:ascii="宋体" w:hAnsi="宋体" w:hint="eastAsia"/>
          <w:color w:val="000000"/>
          <w:kern w:val="0"/>
          <w:sz w:val="24"/>
        </w:rPr>
        <w:t>直流供电的测试仪</w:t>
      </w:r>
      <w:r w:rsidR="007755C7">
        <w:rPr>
          <w:sz w:val="24"/>
        </w:rPr>
        <w:t>当欠电压时，应</w:t>
      </w:r>
      <w:r w:rsidR="00A9034C">
        <w:rPr>
          <w:rFonts w:hint="eastAsia"/>
          <w:sz w:val="24"/>
        </w:rPr>
        <w:t>能显示欠压符号。</w:t>
      </w:r>
    </w:p>
    <w:p w14:paraId="09F5E705" w14:textId="4A4FC7CA" w:rsidR="00166058" w:rsidRPr="00B34DA2" w:rsidRDefault="007755C7" w:rsidP="00166058">
      <w:pPr>
        <w:autoSpaceDE w:val="0"/>
        <w:autoSpaceDN w:val="0"/>
        <w:adjustRightInd w:val="0"/>
        <w:spacing w:line="420" w:lineRule="exact"/>
        <w:ind w:left="23" w:firstLineChars="200" w:firstLine="480"/>
        <w:rPr>
          <w:rFonts w:ascii="宋体" w:hAnsi="宋体" w:hint="eastAsia"/>
          <w:color w:val="000000"/>
          <w:kern w:val="0"/>
          <w:sz w:val="24"/>
        </w:rPr>
      </w:pPr>
      <w:r>
        <w:rPr>
          <w:rFonts w:ascii="宋体" w:hAnsi="宋体" w:hint="eastAsia"/>
          <w:color w:val="000000"/>
          <w:kern w:val="0"/>
          <w:sz w:val="24"/>
        </w:rPr>
        <w:lastRenderedPageBreak/>
        <w:t>e</w:t>
      </w:r>
      <w:r w:rsidR="00166058" w:rsidRPr="00B34DA2">
        <w:rPr>
          <w:rFonts w:ascii="宋体" w:hAnsi="宋体" w:hint="eastAsia"/>
          <w:color w:val="000000"/>
          <w:kern w:val="0"/>
          <w:sz w:val="24"/>
        </w:rPr>
        <w:t>)</w:t>
      </w:r>
      <w:r w:rsidR="00EB7B74">
        <w:rPr>
          <w:rFonts w:ascii="宋体" w:hAnsi="宋体" w:hint="eastAsia"/>
          <w:color w:val="000000"/>
          <w:kern w:val="0"/>
          <w:sz w:val="24"/>
        </w:rPr>
        <w:t xml:space="preserve"> </w:t>
      </w:r>
      <w:r w:rsidR="00166058" w:rsidRPr="00B34DA2">
        <w:rPr>
          <w:rFonts w:ascii="宋体" w:hAnsi="宋体" w:hint="eastAsia"/>
          <w:color w:val="000000"/>
          <w:kern w:val="0"/>
          <w:sz w:val="24"/>
        </w:rPr>
        <w:t>通电检</w:t>
      </w:r>
      <w:proofErr w:type="gramStart"/>
      <w:r w:rsidR="00166058" w:rsidRPr="00B34DA2">
        <w:rPr>
          <w:rFonts w:ascii="宋体" w:hAnsi="宋体" w:hint="eastAsia"/>
          <w:color w:val="000000"/>
          <w:kern w:val="0"/>
          <w:sz w:val="24"/>
        </w:rPr>
        <w:t>査</w:t>
      </w:r>
      <w:proofErr w:type="gramEnd"/>
      <w:r w:rsidR="00166058" w:rsidRPr="00B34DA2">
        <w:rPr>
          <w:rFonts w:ascii="宋体" w:hAnsi="宋体" w:hint="eastAsia"/>
          <w:color w:val="000000"/>
          <w:kern w:val="0"/>
          <w:sz w:val="24"/>
        </w:rPr>
        <w:t>被校</w:t>
      </w:r>
      <w:proofErr w:type="gramStart"/>
      <w:r w:rsidR="00166058" w:rsidRPr="00B34DA2">
        <w:rPr>
          <w:rFonts w:ascii="宋体" w:hAnsi="宋体" w:hint="eastAsia"/>
          <w:color w:val="000000"/>
          <w:kern w:val="0"/>
          <w:sz w:val="24"/>
        </w:rPr>
        <w:t>测试仪各</w:t>
      </w:r>
      <w:r w:rsidR="00166058">
        <w:rPr>
          <w:rFonts w:ascii="宋体" w:hAnsi="宋体" w:hint="eastAsia"/>
          <w:color w:val="000000"/>
          <w:kern w:val="0"/>
          <w:sz w:val="24"/>
        </w:rPr>
        <w:t>功能</w:t>
      </w:r>
      <w:proofErr w:type="gramEnd"/>
      <w:r w:rsidR="00166058">
        <w:rPr>
          <w:rFonts w:ascii="宋体" w:hAnsi="宋体" w:hint="eastAsia"/>
          <w:color w:val="000000"/>
          <w:kern w:val="0"/>
          <w:sz w:val="24"/>
        </w:rPr>
        <w:t>、量程切换应正常，</w:t>
      </w:r>
      <w:r w:rsidR="00A9034C">
        <w:rPr>
          <w:rFonts w:ascii="宋体" w:hAnsi="宋体" w:hint="eastAsia"/>
          <w:color w:val="000000"/>
          <w:kern w:val="0"/>
          <w:sz w:val="24"/>
        </w:rPr>
        <w:t>显示的</w:t>
      </w:r>
      <w:r w:rsidR="00166058">
        <w:rPr>
          <w:rFonts w:ascii="宋体" w:hAnsi="宋体" w:hint="eastAsia"/>
          <w:color w:val="000000"/>
          <w:kern w:val="0"/>
          <w:sz w:val="24"/>
        </w:rPr>
        <w:t>小数点位置应正确，</w:t>
      </w:r>
      <w:r w:rsidR="00166058" w:rsidRPr="00B34DA2">
        <w:rPr>
          <w:rFonts w:ascii="宋体" w:hAnsi="宋体" w:hint="eastAsia"/>
          <w:color w:val="000000"/>
          <w:kern w:val="0"/>
          <w:sz w:val="24"/>
        </w:rPr>
        <w:t>字符段应完整</w:t>
      </w:r>
      <w:r w:rsidR="00A9034C">
        <w:rPr>
          <w:rFonts w:ascii="宋体" w:hAnsi="宋体" w:hint="eastAsia"/>
          <w:color w:val="000000"/>
          <w:kern w:val="0"/>
          <w:sz w:val="24"/>
        </w:rPr>
        <w:t>无缺笔。</w:t>
      </w:r>
    </w:p>
    <w:p w14:paraId="366DBBD7" w14:textId="71B06340" w:rsidR="00961DAA" w:rsidRPr="00B0651D" w:rsidRDefault="007755C7" w:rsidP="00166058">
      <w:pPr>
        <w:spacing w:line="360" w:lineRule="auto"/>
        <w:ind w:firstLineChars="200" w:firstLine="480"/>
        <w:rPr>
          <w:sz w:val="24"/>
        </w:rPr>
      </w:pPr>
      <w:r>
        <w:rPr>
          <w:rFonts w:ascii="宋体" w:hAnsi="宋体" w:hint="eastAsia"/>
          <w:color w:val="000000"/>
          <w:kern w:val="0"/>
          <w:sz w:val="24"/>
        </w:rPr>
        <w:t>f</w:t>
      </w:r>
      <w:r w:rsidR="00166058">
        <w:rPr>
          <w:rFonts w:ascii="宋体" w:hAnsi="宋体" w:hint="eastAsia"/>
          <w:color w:val="000000"/>
          <w:kern w:val="0"/>
          <w:sz w:val="24"/>
        </w:rPr>
        <w:t>)</w:t>
      </w:r>
      <w:r w:rsidR="00EB7B74">
        <w:rPr>
          <w:rFonts w:ascii="宋体" w:hAnsi="宋体" w:hint="eastAsia"/>
          <w:color w:val="000000"/>
          <w:kern w:val="0"/>
          <w:sz w:val="24"/>
        </w:rPr>
        <w:t xml:space="preserve"> </w:t>
      </w:r>
      <w:r w:rsidR="00A9034C">
        <w:rPr>
          <w:rFonts w:ascii="宋体" w:hAnsi="宋体" w:hint="eastAsia"/>
          <w:color w:val="000000"/>
          <w:kern w:val="0"/>
          <w:sz w:val="24"/>
        </w:rPr>
        <w:t>应</w:t>
      </w:r>
      <w:r w:rsidR="00166058">
        <w:rPr>
          <w:rFonts w:ascii="宋体" w:hAnsi="宋体" w:hint="eastAsia"/>
          <w:color w:val="000000"/>
          <w:kern w:val="0"/>
          <w:sz w:val="24"/>
        </w:rPr>
        <w:t>按照被校测试</w:t>
      </w:r>
      <w:proofErr w:type="gramStart"/>
      <w:r w:rsidR="00166058">
        <w:rPr>
          <w:rFonts w:ascii="宋体" w:hAnsi="宋体" w:hint="eastAsia"/>
          <w:color w:val="000000"/>
          <w:kern w:val="0"/>
          <w:sz w:val="24"/>
        </w:rPr>
        <w:t>仪</w:t>
      </w:r>
      <w:r w:rsidR="00166058" w:rsidRPr="00B34DA2">
        <w:rPr>
          <w:rFonts w:ascii="宋体" w:hAnsi="宋体" w:hint="eastAsia"/>
          <w:color w:val="000000"/>
          <w:kern w:val="0"/>
          <w:sz w:val="24"/>
        </w:rPr>
        <w:t>使用</w:t>
      </w:r>
      <w:proofErr w:type="gramEnd"/>
      <w:r w:rsidR="00166058" w:rsidRPr="00B34DA2">
        <w:rPr>
          <w:rFonts w:ascii="宋体" w:hAnsi="宋体" w:hint="eastAsia"/>
          <w:color w:val="000000"/>
          <w:kern w:val="0"/>
          <w:sz w:val="24"/>
        </w:rPr>
        <w:t>说明书的</w:t>
      </w:r>
      <w:r w:rsidR="00166058" w:rsidRPr="0055416F">
        <w:rPr>
          <w:rFonts w:ascii="宋体" w:hAnsi="宋体" w:hint="eastAsia"/>
          <w:color w:val="000000"/>
          <w:kern w:val="0"/>
          <w:sz w:val="24"/>
        </w:rPr>
        <w:t>要求和规定进行预热</w:t>
      </w:r>
      <w:r w:rsidR="00961DAA">
        <w:rPr>
          <w:rFonts w:hint="eastAsia"/>
          <w:sz w:val="24"/>
        </w:rPr>
        <w:t>。</w:t>
      </w:r>
    </w:p>
    <w:p w14:paraId="2ACC0691" w14:textId="1EA1E276" w:rsidR="00961DAA" w:rsidRDefault="00961DAA" w:rsidP="007C145C">
      <w:pPr>
        <w:spacing w:line="360" w:lineRule="auto"/>
        <w:rPr>
          <w:rFonts w:ascii="宋体" w:hAnsi="宋体" w:hint="eastAsia"/>
          <w:sz w:val="24"/>
        </w:rPr>
      </w:pPr>
      <w:r>
        <w:rPr>
          <w:rFonts w:ascii="宋体" w:hAnsi="宋体"/>
          <w:sz w:val="24"/>
        </w:rPr>
        <w:t>7</w:t>
      </w:r>
      <w:r>
        <w:rPr>
          <w:rFonts w:ascii="宋体" w:hAnsi="宋体" w:hint="eastAsia"/>
          <w:sz w:val="24"/>
        </w:rPr>
        <w:t>.2.</w:t>
      </w:r>
      <w:r>
        <w:rPr>
          <w:rFonts w:ascii="宋体" w:hAnsi="宋体"/>
          <w:sz w:val="24"/>
        </w:rPr>
        <w:t>2</w:t>
      </w:r>
      <w:r>
        <w:rPr>
          <w:rFonts w:ascii="宋体" w:hAnsi="宋体" w:hint="eastAsia"/>
          <w:sz w:val="24"/>
        </w:rPr>
        <w:t xml:space="preserve">  校准点</w:t>
      </w:r>
      <w:r>
        <w:rPr>
          <w:rFonts w:ascii="宋体" w:hAnsi="宋体"/>
          <w:sz w:val="24"/>
        </w:rPr>
        <w:t>的</w:t>
      </w:r>
      <w:r w:rsidR="00DB735E">
        <w:rPr>
          <w:rFonts w:ascii="宋体" w:hAnsi="宋体" w:hint="eastAsia"/>
          <w:sz w:val="24"/>
        </w:rPr>
        <w:t>选取原则</w:t>
      </w:r>
    </w:p>
    <w:p w14:paraId="7049CF23" w14:textId="0F80DC17" w:rsidR="00E4217F" w:rsidRDefault="00A9034C" w:rsidP="00E4217F">
      <w:pPr>
        <w:autoSpaceDE w:val="0"/>
        <w:autoSpaceDN w:val="0"/>
        <w:adjustRightInd w:val="0"/>
        <w:spacing w:line="420" w:lineRule="exact"/>
        <w:ind w:left="25" w:firstLineChars="200" w:firstLine="480"/>
        <w:rPr>
          <w:rFonts w:ascii="宋体" w:hAnsi="宋体" w:hint="eastAsia"/>
          <w:color w:val="000000"/>
          <w:kern w:val="0"/>
          <w:sz w:val="24"/>
        </w:rPr>
      </w:pPr>
      <w:r>
        <w:rPr>
          <w:rFonts w:ascii="宋体" w:hAnsi="宋体" w:hint="eastAsia"/>
          <w:color w:val="000000"/>
          <w:kern w:val="0"/>
          <w:sz w:val="24"/>
        </w:rPr>
        <w:t>通常</w:t>
      </w:r>
      <w:r w:rsidR="00D75BEE">
        <w:rPr>
          <w:rFonts w:ascii="宋体" w:hAnsi="宋体" w:hint="eastAsia"/>
          <w:color w:val="000000"/>
          <w:kern w:val="0"/>
          <w:sz w:val="24"/>
        </w:rPr>
        <w:t>选取误差限最小的量程为基本量程</w:t>
      </w:r>
      <w:r>
        <w:rPr>
          <w:rFonts w:ascii="宋体" w:hAnsi="宋体" w:hint="eastAsia"/>
          <w:color w:val="000000"/>
          <w:kern w:val="0"/>
          <w:sz w:val="24"/>
        </w:rPr>
        <w:t>。</w:t>
      </w:r>
      <w:r w:rsidR="00D75BEE">
        <w:rPr>
          <w:rFonts w:ascii="宋体" w:hAnsi="宋体" w:hint="eastAsia"/>
          <w:color w:val="000000"/>
          <w:kern w:val="0"/>
          <w:sz w:val="24"/>
        </w:rPr>
        <w:t>基本量程校准点</w:t>
      </w:r>
      <w:r>
        <w:rPr>
          <w:rFonts w:ascii="宋体" w:hAnsi="宋体" w:hint="eastAsia"/>
          <w:color w:val="000000"/>
          <w:kern w:val="0"/>
          <w:sz w:val="24"/>
        </w:rPr>
        <w:t>应</w:t>
      </w:r>
      <w:r w:rsidR="00D75BEE">
        <w:rPr>
          <w:rFonts w:ascii="宋体" w:hAnsi="宋体" w:hint="eastAsia"/>
          <w:color w:val="000000"/>
          <w:kern w:val="0"/>
          <w:sz w:val="24"/>
        </w:rPr>
        <w:t>不少于5个，在</w:t>
      </w:r>
      <w:r w:rsidR="00E4217F">
        <w:rPr>
          <w:rFonts w:ascii="宋体" w:hAnsi="宋体" w:hint="eastAsia"/>
          <w:color w:val="000000"/>
          <w:kern w:val="0"/>
          <w:sz w:val="24"/>
        </w:rPr>
        <w:t>测试仪</w:t>
      </w:r>
      <w:r w:rsidR="00D75BEE">
        <w:rPr>
          <w:rFonts w:ascii="宋体" w:hAnsi="宋体" w:hint="eastAsia"/>
          <w:color w:val="000000"/>
          <w:kern w:val="0"/>
          <w:sz w:val="24"/>
        </w:rPr>
        <w:t>基本</w:t>
      </w:r>
      <w:r w:rsidR="00E4217F">
        <w:rPr>
          <w:rFonts w:ascii="宋体" w:hAnsi="宋体" w:hint="eastAsia"/>
          <w:color w:val="000000"/>
          <w:kern w:val="0"/>
          <w:sz w:val="24"/>
        </w:rPr>
        <w:t>量程的10%～100%之间均匀选取</w:t>
      </w:r>
      <w:r>
        <w:rPr>
          <w:rFonts w:ascii="宋体" w:hAnsi="宋体" w:hint="eastAsia"/>
          <w:color w:val="000000"/>
          <w:kern w:val="0"/>
          <w:sz w:val="24"/>
        </w:rPr>
        <w:t>。</w:t>
      </w:r>
      <w:r w:rsidR="00E4217F">
        <w:rPr>
          <w:rFonts w:ascii="宋体" w:hAnsi="宋体" w:hint="eastAsia"/>
          <w:color w:val="000000"/>
          <w:kern w:val="0"/>
          <w:sz w:val="24"/>
        </w:rPr>
        <w:t>非基本量程校准点</w:t>
      </w:r>
      <w:r>
        <w:rPr>
          <w:rFonts w:ascii="宋体" w:hAnsi="宋体" w:hint="eastAsia"/>
          <w:color w:val="000000"/>
          <w:kern w:val="0"/>
          <w:sz w:val="24"/>
        </w:rPr>
        <w:t>应</w:t>
      </w:r>
      <w:r w:rsidR="00E4217F">
        <w:rPr>
          <w:rFonts w:ascii="宋体" w:hAnsi="宋体" w:hint="eastAsia"/>
          <w:color w:val="000000"/>
          <w:kern w:val="0"/>
          <w:sz w:val="24"/>
        </w:rPr>
        <w:t>不少于3个</w:t>
      </w:r>
      <w:r w:rsidR="00D75BEE">
        <w:rPr>
          <w:rFonts w:ascii="宋体" w:hAnsi="宋体" w:hint="eastAsia"/>
          <w:color w:val="000000"/>
          <w:kern w:val="0"/>
          <w:sz w:val="24"/>
        </w:rPr>
        <w:t>，</w:t>
      </w:r>
      <w:r>
        <w:rPr>
          <w:rFonts w:ascii="宋体" w:hAnsi="宋体" w:hint="eastAsia"/>
          <w:color w:val="000000"/>
          <w:kern w:val="0"/>
          <w:sz w:val="24"/>
        </w:rPr>
        <w:t>且须</w:t>
      </w:r>
      <w:r w:rsidR="008E21D7">
        <w:rPr>
          <w:rFonts w:ascii="宋体" w:hAnsi="宋体" w:hint="eastAsia"/>
          <w:color w:val="000000"/>
          <w:kern w:val="0"/>
          <w:sz w:val="24"/>
        </w:rPr>
        <w:t>包含</w:t>
      </w:r>
      <w:r>
        <w:rPr>
          <w:rFonts w:ascii="宋体" w:hAnsi="宋体" w:hint="eastAsia"/>
          <w:color w:val="000000"/>
          <w:kern w:val="0"/>
          <w:sz w:val="24"/>
        </w:rPr>
        <w:t>该</w:t>
      </w:r>
      <w:r w:rsidR="008E21D7">
        <w:rPr>
          <w:rFonts w:ascii="宋体" w:hAnsi="宋体" w:hint="eastAsia"/>
          <w:color w:val="000000"/>
          <w:kern w:val="0"/>
          <w:sz w:val="24"/>
        </w:rPr>
        <w:t>量程的10%、50%及</w:t>
      </w:r>
      <w:r w:rsidR="005A3973">
        <w:rPr>
          <w:rFonts w:ascii="宋体" w:hAnsi="宋体" w:hint="eastAsia"/>
          <w:color w:val="000000"/>
          <w:kern w:val="0"/>
          <w:sz w:val="24"/>
        </w:rPr>
        <w:t>接近</w:t>
      </w:r>
      <w:r w:rsidR="008E21D7">
        <w:rPr>
          <w:rFonts w:ascii="宋体" w:hAnsi="宋体" w:hint="eastAsia"/>
          <w:color w:val="000000"/>
          <w:kern w:val="0"/>
          <w:sz w:val="24"/>
        </w:rPr>
        <w:t>满量程</w:t>
      </w:r>
      <w:r>
        <w:rPr>
          <w:rFonts w:ascii="宋体" w:hAnsi="宋体" w:hint="eastAsia"/>
          <w:color w:val="000000"/>
          <w:kern w:val="0"/>
          <w:sz w:val="24"/>
        </w:rPr>
        <w:t>的</w:t>
      </w:r>
      <w:r w:rsidR="005A3973">
        <w:rPr>
          <w:rFonts w:ascii="宋体" w:hAnsi="宋体" w:hint="eastAsia"/>
          <w:color w:val="000000"/>
          <w:kern w:val="0"/>
          <w:sz w:val="24"/>
        </w:rPr>
        <w:t>点</w:t>
      </w:r>
      <w:r w:rsidR="00E4217F">
        <w:rPr>
          <w:rFonts w:ascii="宋体" w:hAnsi="宋体" w:hint="eastAsia"/>
          <w:color w:val="000000"/>
          <w:kern w:val="0"/>
          <w:sz w:val="24"/>
        </w:rPr>
        <w:t>。</w:t>
      </w:r>
    </w:p>
    <w:p w14:paraId="7024ABE2" w14:textId="740DF7D4" w:rsidR="00961DAA" w:rsidRDefault="00E4217F" w:rsidP="00E4217F">
      <w:pPr>
        <w:spacing w:line="360" w:lineRule="auto"/>
        <w:ind w:firstLineChars="200" w:firstLine="480"/>
        <w:rPr>
          <w:rFonts w:ascii="宋体" w:hAnsi="宋体" w:hint="eastAsia"/>
          <w:sz w:val="24"/>
        </w:rPr>
      </w:pPr>
      <w:r>
        <w:rPr>
          <w:rFonts w:ascii="宋体" w:hAnsi="宋体" w:hint="eastAsia"/>
          <w:color w:val="000000"/>
          <w:kern w:val="0"/>
          <w:sz w:val="24"/>
        </w:rPr>
        <w:t>同时</w:t>
      </w:r>
      <w:r w:rsidR="00A9034C">
        <w:rPr>
          <w:rFonts w:ascii="宋体" w:hAnsi="宋体" w:hint="eastAsia"/>
          <w:color w:val="000000"/>
          <w:kern w:val="0"/>
          <w:sz w:val="24"/>
        </w:rPr>
        <w:t>，</w:t>
      </w:r>
      <w:r>
        <w:rPr>
          <w:rFonts w:ascii="宋体" w:hAnsi="宋体" w:hint="eastAsia"/>
          <w:color w:val="000000"/>
          <w:kern w:val="0"/>
          <w:sz w:val="24"/>
        </w:rPr>
        <w:t>应</w:t>
      </w:r>
      <w:r w:rsidR="00A9034C">
        <w:rPr>
          <w:rFonts w:ascii="宋体" w:hAnsi="宋体" w:hint="eastAsia"/>
          <w:color w:val="000000"/>
          <w:kern w:val="0"/>
          <w:sz w:val="24"/>
        </w:rPr>
        <w:t>参照</w:t>
      </w:r>
      <w:r>
        <w:rPr>
          <w:rFonts w:ascii="宋体" w:hAnsi="宋体" w:hint="eastAsia"/>
          <w:color w:val="000000"/>
          <w:kern w:val="0"/>
          <w:sz w:val="24"/>
        </w:rPr>
        <w:t>被校测试</w:t>
      </w:r>
      <w:proofErr w:type="gramStart"/>
      <w:r>
        <w:rPr>
          <w:rFonts w:ascii="宋体" w:hAnsi="宋体" w:hint="eastAsia"/>
          <w:color w:val="000000"/>
          <w:kern w:val="0"/>
          <w:sz w:val="24"/>
        </w:rPr>
        <w:t>仪</w:t>
      </w:r>
      <w:r w:rsidRPr="0055416F">
        <w:rPr>
          <w:rFonts w:ascii="宋体" w:hAnsi="宋体" w:hint="eastAsia"/>
          <w:color w:val="000000"/>
          <w:kern w:val="0"/>
          <w:sz w:val="24"/>
        </w:rPr>
        <w:t>使用</w:t>
      </w:r>
      <w:proofErr w:type="gramEnd"/>
      <w:r w:rsidRPr="0055416F">
        <w:rPr>
          <w:rFonts w:ascii="宋体" w:hAnsi="宋体" w:hint="eastAsia"/>
          <w:color w:val="000000"/>
          <w:kern w:val="0"/>
          <w:sz w:val="24"/>
        </w:rPr>
        <w:t>说明书中对校准点的建议，并可根据实际情况或送</w:t>
      </w:r>
      <w:proofErr w:type="gramStart"/>
      <w:r w:rsidRPr="0055416F">
        <w:rPr>
          <w:rFonts w:ascii="宋体" w:hAnsi="宋体" w:hint="eastAsia"/>
          <w:color w:val="000000"/>
          <w:kern w:val="0"/>
          <w:sz w:val="24"/>
        </w:rPr>
        <w:t>校单位</w:t>
      </w:r>
      <w:proofErr w:type="gramEnd"/>
      <w:r w:rsidRPr="0055416F">
        <w:rPr>
          <w:rFonts w:ascii="宋体" w:hAnsi="宋体" w:hint="eastAsia"/>
          <w:color w:val="000000"/>
          <w:kern w:val="0"/>
          <w:sz w:val="24"/>
        </w:rPr>
        <w:t>的要求</w:t>
      </w:r>
      <w:r w:rsidR="00A9034C">
        <w:rPr>
          <w:rFonts w:ascii="宋体" w:hAnsi="宋体" w:hint="eastAsia"/>
          <w:color w:val="000000"/>
          <w:kern w:val="0"/>
          <w:sz w:val="24"/>
        </w:rPr>
        <w:t>合理</w:t>
      </w:r>
      <w:r w:rsidRPr="0055416F">
        <w:rPr>
          <w:rFonts w:ascii="宋体" w:hAnsi="宋体" w:hint="eastAsia"/>
          <w:color w:val="000000"/>
          <w:kern w:val="0"/>
          <w:sz w:val="24"/>
        </w:rPr>
        <w:t>选取校准点</w:t>
      </w:r>
      <w:r w:rsidR="00961DAA">
        <w:rPr>
          <w:rFonts w:hint="eastAsia"/>
          <w:sz w:val="24"/>
        </w:rPr>
        <w:t>。</w:t>
      </w:r>
    </w:p>
    <w:p w14:paraId="49E2FAAE" w14:textId="64650ACB" w:rsidR="00961DAA" w:rsidRDefault="00961DAA" w:rsidP="007C145C">
      <w:pPr>
        <w:spacing w:line="360" w:lineRule="auto"/>
        <w:rPr>
          <w:rFonts w:ascii="宋体" w:hAnsi="宋体" w:hint="eastAsia"/>
          <w:sz w:val="24"/>
        </w:rPr>
      </w:pPr>
      <w:r>
        <w:rPr>
          <w:rFonts w:ascii="宋体" w:hAnsi="宋体"/>
          <w:sz w:val="24"/>
        </w:rPr>
        <w:t>7</w:t>
      </w:r>
      <w:r>
        <w:rPr>
          <w:rFonts w:ascii="宋体" w:hAnsi="宋体" w:hint="eastAsia"/>
          <w:sz w:val="24"/>
        </w:rPr>
        <w:t>.2.</w:t>
      </w:r>
      <w:r>
        <w:rPr>
          <w:rFonts w:ascii="宋体" w:hAnsi="宋体"/>
          <w:sz w:val="24"/>
        </w:rPr>
        <w:t>3</w:t>
      </w:r>
      <w:r>
        <w:rPr>
          <w:rFonts w:ascii="宋体" w:hAnsi="宋体" w:hint="eastAsia"/>
          <w:sz w:val="24"/>
        </w:rPr>
        <w:t xml:space="preserve">  </w:t>
      </w:r>
      <w:r w:rsidR="00D647EC">
        <w:rPr>
          <w:rFonts w:ascii="宋体" w:hAnsi="宋体" w:hint="eastAsia"/>
          <w:color w:val="000000"/>
          <w:kern w:val="0"/>
          <w:sz w:val="24"/>
        </w:rPr>
        <w:t>电容量</w:t>
      </w:r>
      <w:r w:rsidR="006B4493">
        <w:rPr>
          <w:rFonts w:ascii="宋体" w:hAnsi="宋体" w:hint="eastAsia"/>
          <w:color w:val="000000"/>
          <w:kern w:val="0"/>
          <w:sz w:val="24"/>
        </w:rPr>
        <w:t>示值</w:t>
      </w:r>
      <w:r w:rsidR="006B4493" w:rsidRPr="00276D1D">
        <w:rPr>
          <w:rFonts w:ascii="宋体" w:hAnsi="宋体" w:hint="eastAsia"/>
          <w:color w:val="000000"/>
          <w:kern w:val="0"/>
          <w:sz w:val="24"/>
        </w:rPr>
        <w:t>误差的校准</w:t>
      </w:r>
    </w:p>
    <w:p w14:paraId="14177219" w14:textId="16672596" w:rsidR="00B27972" w:rsidRDefault="00B27972" w:rsidP="00B27972">
      <w:pPr>
        <w:adjustRightInd w:val="0"/>
        <w:snapToGrid w:val="0"/>
        <w:spacing w:line="360" w:lineRule="auto"/>
        <w:ind w:firstLineChars="200" w:firstLine="480"/>
        <w:jc w:val="left"/>
        <w:rPr>
          <w:sz w:val="24"/>
        </w:rPr>
      </w:pPr>
      <w:bookmarkStart w:id="147" w:name="OLE_LINK9"/>
      <w:r>
        <w:rPr>
          <w:sz w:val="24"/>
        </w:rPr>
        <w:t>测试仪的测量端子直接与</w:t>
      </w:r>
      <w:r w:rsidR="005E321C">
        <w:rPr>
          <w:rFonts w:hint="eastAsia"/>
          <w:sz w:val="24"/>
        </w:rPr>
        <w:t>校准装置或标准电容器</w:t>
      </w:r>
      <w:r>
        <w:rPr>
          <w:sz w:val="24"/>
        </w:rPr>
        <w:t>相连接，</w:t>
      </w:r>
      <w:r w:rsidR="00A9034C">
        <w:rPr>
          <w:rFonts w:hint="eastAsia"/>
          <w:sz w:val="24"/>
        </w:rPr>
        <w:t>并</w:t>
      </w:r>
      <w:r w:rsidR="005E321C">
        <w:rPr>
          <w:rFonts w:hint="eastAsia"/>
          <w:sz w:val="24"/>
        </w:rPr>
        <w:t>使</w:t>
      </w:r>
      <w:r w:rsidR="000D1965">
        <w:rPr>
          <w:rFonts w:hint="eastAsia"/>
          <w:sz w:val="24"/>
        </w:rPr>
        <w:t>测试</w:t>
      </w:r>
      <w:r w:rsidR="005E321C">
        <w:rPr>
          <w:rFonts w:hint="eastAsia"/>
          <w:sz w:val="24"/>
        </w:rPr>
        <w:t>电流方向与钳形电流传感器</w:t>
      </w:r>
      <w:r w:rsidR="00A9034C">
        <w:rPr>
          <w:rFonts w:hint="eastAsia"/>
          <w:sz w:val="24"/>
        </w:rPr>
        <w:t>标注的</w:t>
      </w:r>
      <w:r w:rsidR="000D1965">
        <w:rPr>
          <w:rFonts w:hint="eastAsia"/>
          <w:sz w:val="24"/>
        </w:rPr>
        <w:t>电流方向一致</w:t>
      </w:r>
      <w:r w:rsidR="00A9034C">
        <w:rPr>
          <w:rFonts w:hint="eastAsia"/>
          <w:sz w:val="24"/>
        </w:rPr>
        <w:t>。</w:t>
      </w:r>
      <w:r w:rsidR="000D1965">
        <w:rPr>
          <w:rFonts w:hint="eastAsia"/>
          <w:sz w:val="24"/>
        </w:rPr>
        <w:t>采用校准装置校准</w:t>
      </w:r>
      <w:r w:rsidR="00A9034C">
        <w:rPr>
          <w:rFonts w:hint="eastAsia"/>
          <w:sz w:val="24"/>
        </w:rPr>
        <w:t>的</w:t>
      </w:r>
      <w:r w:rsidR="000D1965">
        <w:rPr>
          <w:rFonts w:hint="eastAsia"/>
          <w:sz w:val="24"/>
        </w:rPr>
        <w:t>接线</w:t>
      </w:r>
      <w:r>
        <w:rPr>
          <w:sz w:val="24"/>
        </w:rPr>
        <w:t>图</w:t>
      </w:r>
      <w:bookmarkStart w:id="148" w:name="OLE_LINK8"/>
      <w:r>
        <w:rPr>
          <w:sz w:val="24"/>
        </w:rPr>
        <w:t>如图</w:t>
      </w:r>
      <w:r>
        <w:rPr>
          <w:sz w:val="24"/>
        </w:rPr>
        <w:t>2</w:t>
      </w:r>
      <w:r>
        <w:rPr>
          <w:sz w:val="24"/>
        </w:rPr>
        <w:t>所示</w:t>
      </w:r>
      <w:bookmarkEnd w:id="148"/>
      <w:r w:rsidR="000D1965">
        <w:rPr>
          <w:rFonts w:hint="eastAsia"/>
          <w:sz w:val="24"/>
        </w:rPr>
        <w:t>，采用标准电容器校准</w:t>
      </w:r>
      <w:r w:rsidR="00A9034C">
        <w:rPr>
          <w:rFonts w:hint="eastAsia"/>
          <w:sz w:val="24"/>
        </w:rPr>
        <w:t>的</w:t>
      </w:r>
      <w:r w:rsidR="000D1965">
        <w:rPr>
          <w:rFonts w:hint="eastAsia"/>
          <w:sz w:val="24"/>
        </w:rPr>
        <w:t>接线图</w:t>
      </w:r>
      <w:r w:rsidR="000D1965">
        <w:rPr>
          <w:sz w:val="24"/>
        </w:rPr>
        <w:t>如图</w:t>
      </w:r>
      <w:r w:rsidR="000D1965">
        <w:rPr>
          <w:rFonts w:hint="eastAsia"/>
          <w:sz w:val="24"/>
        </w:rPr>
        <w:t>3</w:t>
      </w:r>
      <w:r w:rsidR="000D1965">
        <w:rPr>
          <w:sz w:val="24"/>
        </w:rPr>
        <w:t>所示</w:t>
      </w:r>
      <w:r>
        <w:rPr>
          <w:sz w:val="24"/>
        </w:rPr>
        <w:t>。</w:t>
      </w:r>
      <w:bookmarkEnd w:id="147"/>
      <w:r>
        <w:rPr>
          <w:sz w:val="24"/>
        </w:rPr>
        <w:t>保持钳形电流传感器钳口平面与测试导线垂直，且使测试导线处于钳形电流传感器钳口平面的几何中心位置。</w:t>
      </w:r>
      <w:bookmarkStart w:id="149" w:name="OLE_LINK29"/>
      <w:r>
        <w:rPr>
          <w:sz w:val="24"/>
        </w:rPr>
        <w:t>调节标准器至校准点，</w:t>
      </w:r>
      <w:r w:rsidR="00850847">
        <w:rPr>
          <w:rFonts w:hint="eastAsia"/>
          <w:sz w:val="24"/>
        </w:rPr>
        <w:t>启动</w:t>
      </w:r>
      <w:r>
        <w:rPr>
          <w:sz w:val="24"/>
        </w:rPr>
        <w:t>测试仪</w:t>
      </w:r>
      <w:r w:rsidR="00A9034C">
        <w:rPr>
          <w:rFonts w:hint="eastAsia"/>
          <w:sz w:val="24"/>
        </w:rPr>
        <w:t>的</w:t>
      </w:r>
      <w:r>
        <w:rPr>
          <w:sz w:val="24"/>
        </w:rPr>
        <w:t>测量开关，</w:t>
      </w:r>
      <w:r w:rsidR="00A9034C">
        <w:rPr>
          <w:rFonts w:hint="eastAsia"/>
          <w:sz w:val="24"/>
        </w:rPr>
        <w:t>待</w:t>
      </w:r>
      <w:r>
        <w:rPr>
          <w:sz w:val="24"/>
        </w:rPr>
        <w:t>被校测试仪的工作电压稳定后，读取</w:t>
      </w:r>
      <w:bookmarkStart w:id="150" w:name="OLE_LINK35"/>
      <w:r w:rsidR="00A9034C">
        <w:rPr>
          <w:rFonts w:hint="eastAsia"/>
          <w:sz w:val="24"/>
        </w:rPr>
        <w:t>其</w:t>
      </w:r>
      <w:bookmarkEnd w:id="149"/>
      <w:r w:rsidR="00A9034C">
        <w:rPr>
          <w:rFonts w:hint="eastAsia"/>
          <w:sz w:val="24"/>
        </w:rPr>
        <w:t>显示的电容量值</w:t>
      </w:r>
      <w:r>
        <w:rPr>
          <w:sz w:val="24"/>
        </w:rPr>
        <w:t>。</w:t>
      </w:r>
      <w:bookmarkEnd w:id="150"/>
    </w:p>
    <w:p w14:paraId="6280D669" w14:textId="77777777" w:rsidR="00B27972" w:rsidRDefault="00B27972" w:rsidP="00B27972">
      <w:pPr>
        <w:adjustRightInd w:val="0"/>
        <w:snapToGrid w:val="0"/>
        <w:spacing w:line="360" w:lineRule="auto"/>
        <w:ind w:firstLineChars="200" w:firstLine="480"/>
        <w:jc w:val="left"/>
        <w:rPr>
          <w:sz w:val="24"/>
        </w:rPr>
      </w:pPr>
      <w:r>
        <w:rPr>
          <w:sz w:val="24"/>
        </w:rPr>
        <w:t>测试仪电容量示值的绝对误差按公式</w:t>
      </w:r>
      <w:r>
        <w:rPr>
          <w:sz w:val="24"/>
        </w:rPr>
        <w:t>(1)</w:t>
      </w:r>
      <w:r>
        <w:rPr>
          <w:sz w:val="24"/>
        </w:rPr>
        <w:t>计算：</w:t>
      </w:r>
    </w:p>
    <w:p w14:paraId="03AE763B" w14:textId="77777777" w:rsidR="00B27972" w:rsidRDefault="00B27972" w:rsidP="00B27972">
      <w:pPr>
        <w:adjustRightInd w:val="0"/>
        <w:snapToGrid w:val="0"/>
        <w:spacing w:line="360" w:lineRule="auto"/>
        <w:ind w:firstLineChars="200" w:firstLine="480"/>
        <w:jc w:val="right"/>
        <w:rPr>
          <w:sz w:val="24"/>
        </w:rPr>
      </w:pPr>
      <w:r>
        <w:rPr>
          <w:sz w:val="24"/>
        </w:rPr>
        <w:t xml:space="preserve">                        </w:t>
      </w:r>
      <w:r>
        <w:rPr>
          <w:sz w:val="24"/>
        </w:rPr>
        <w:object w:dxaOrig="1348" w:dyaOrig="357" w14:anchorId="52D282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45pt;height:18pt" o:ole="">
            <v:imagedata r:id="rId21" o:title=""/>
          </v:shape>
          <o:OLEObject Type="Embed" ProgID="Equation.DSMT4" ShapeID="_x0000_i1025" DrawAspect="Content" ObjectID="_1815564457" r:id="rId22"/>
        </w:object>
      </w:r>
      <w:r>
        <w:rPr>
          <w:sz w:val="24"/>
        </w:rPr>
        <w:t xml:space="preserve">                             </w:t>
      </w:r>
      <w:bookmarkStart w:id="151" w:name="OLE_LINK4"/>
      <w:r>
        <w:rPr>
          <w:sz w:val="24"/>
        </w:rPr>
        <w:t>（</w:t>
      </w:r>
      <w:r>
        <w:rPr>
          <w:sz w:val="24"/>
        </w:rPr>
        <w:t>1</w:t>
      </w:r>
      <w:r>
        <w:rPr>
          <w:sz w:val="24"/>
        </w:rPr>
        <w:t>）</w:t>
      </w:r>
      <w:bookmarkEnd w:id="151"/>
    </w:p>
    <w:p w14:paraId="56FA611E" w14:textId="77777777" w:rsidR="00B27972" w:rsidRDefault="00B27972" w:rsidP="00B27972">
      <w:pPr>
        <w:adjustRightInd w:val="0"/>
        <w:snapToGrid w:val="0"/>
        <w:spacing w:line="360" w:lineRule="auto"/>
        <w:ind w:firstLineChars="200" w:firstLine="480"/>
        <w:jc w:val="left"/>
        <w:rPr>
          <w:sz w:val="24"/>
        </w:rPr>
      </w:pPr>
      <w:r>
        <w:rPr>
          <w:sz w:val="24"/>
        </w:rPr>
        <w:t>式中：</w:t>
      </w:r>
    </w:p>
    <w:p w14:paraId="5E6C91C4" w14:textId="2A1EB222" w:rsidR="00B27972" w:rsidRDefault="00D66DAA" w:rsidP="00B27972">
      <w:pPr>
        <w:adjustRightInd w:val="0"/>
        <w:snapToGrid w:val="0"/>
        <w:spacing w:line="360" w:lineRule="auto"/>
        <w:ind w:firstLineChars="200" w:firstLine="420"/>
        <w:jc w:val="left"/>
        <w:rPr>
          <w:sz w:val="24"/>
        </w:rPr>
      </w:pPr>
      <w:r w:rsidRPr="00916A38">
        <w:rPr>
          <w:rFonts w:hint="eastAsia"/>
          <w:position w:val="-6"/>
        </w:rPr>
        <w:object w:dxaOrig="400" w:dyaOrig="279" w14:anchorId="33539F9A">
          <v:shape id="_x0000_i1026" type="#_x0000_t75" style="width:20pt;height:13.95pt" o:ole="">
            <v:imagedata r:id="rId23" o:title=""/>
          </v:shape>
          <o:OLEObject Type="Embed" ProgID="Equation.DSMT4" ShapeID="_x0000_i1026" DrawAspect="Content" ObjectID="_1815564458" r:id="rId24"/>
        </w:object>
      </w:r>
      <w:r w:rsidRPr="00D66DAA">
        <w:rPr>
          <w:bCs/>
          <w:color w:val="000000"/>
          <w:kern w:val="0"/>
          <w:sz w:val="24"/>
        </w:rPr>
        <w:t>——</w:t>
      </w:r>
      <w:r w:rsidR="00B27972">
        <w:rPr>
          <w:sz w:val="24"/>
        </w:rPr>
        <w:t>测试仪电容量示值的绝对误差，</w:t>
      </w:r>
      <w:proofErr w:type="spellStart"/>
      <w:r w:rsidR="00B27972">
        <w:rPr>
          <w:sz w:val="24"/>
        </w:rPr>
        <w:t>μF</w:t>
      </w:r>
      <w:proofErr w:type="spellEnd"/>
      <w:r w:rsidR="00B27972">
        <w:rPr>
          <w:sz w:val="24"/>
        </w:rPr>
        <w:t>；</w:t>
      </w:r>
    </w:p>
    <w:p w14:paraId="0620EC31" w14:textId="3712F17D" w:rsidR="00B27972" w:rsidRDefault="00D66DAA" w:rsidP="00B27972">
      <w:pPr>
        <w:adjustRightInd w:val="0"/>
        <w:snapToGrid w:val="0"/>
        <w:spacing w:line="360" w:lineRule="auto"/>
        <w:ind w:firstLineChars="200" w:firstLine="420"/>
        <w:jc w:val="left"/>
        <w:rPr>
          <w:sz w:val="24"/>
        </w:rPr>
      </w:pPr>
      <w:r w:rsidRPr="00916A38">
        <w:rPr>
          <w:rFonts w:hint="eastAsia"/>
          <w:position w:val="-12"/>
        </w:rPr>
        <w:object w:dxaOrig="340" w:dyaOrig="360" w14:anchorId="49AA4352">
          <v:shape id="_x0000_i1027" type="#_x0000_t75" style="width:17pt;height:18pt" o:ole="">
            <v:imagedata r:id="rId25" o:title=""/>
          </v:shape>
          <o:OLEObject Type="Embed" ProgID="Equation.DSMT4" ShapeID="_x0000_i1027" DrawAspect="Content" ObjectID="_1815564459" r:id="rId26"/>
        </w:object>
      </w:r>
      <w:r w:rsidRPr="00D66DAA">
        <w:rPr>
          <w:bCs/>
          <w:color w:val="000000"/>
          <w:kern w:val="0"/>
          <w:sz w:val="24"/>
        </w:rPr>
        <w:t>——</w:t>
      </w:r>
      <w:r w:rsidR="00B27972">
        <w:rPr>
          <w:sz w:val="24"/>
        </w:rPr>
        <w:t>被校测试仪电容量示值，</w:t>
      </w:r>
      <w:proofErr w:type="spellStart"/>
      <w:r w:rsidR="00B27972">
        <w:rPr>
          <w:sz w:val="24"/>
        </w:rPr>
        <w:t>μF</w:t>
      </w:r>
      <w:proofErr w:type="spellEnd"/>
      <w:r w:rsidR="00B27972">
        <w:rPr>
          <w:sz w:val="24"/>
        </w:rPr>
        <w:t>；</w:t>
      </w:r>
    </w:p>
    <w:p w14:paraId="3811BB10" w14:textId="417162C2" w:rsidR="00B27972" w:rsidRDefault="00D66DAA" w:rsidP="00B27972">
      <w:pPr>
        <w:adjustRightInd w:val="0"/>
        <w:snapToGrid w:val="0"/>
        <w:spacing w:line="360" w:lineRule="auto"/>
        <w:ind w:firstLineChars="200" w:firstLine="420"/>
        <w:jc w:val="left"/>
        <w:rPr>
          <w:sz w:val="24"/>
        </w:rPr>
      </w:pPr>
      <w:r w:rsidRPr="00916A38">
        <w:rPr>
          <w:rFonts w:hint="eastAsia"/>
          <w:position w:val="-12"/>
        </w:rPr>
        <w:object w:dxaOrig="320" w:dyaOrig="360" w14:anchorId="47E89A39">
          <v:shape id="_x0000_i1028" type="#_x0000_t75" style="width:16pt;height:18pt" o:ole="">
            <v:imagedata r:id="rId27" o:title=""/>
          </v:shape>
          <o:OLEObject Type="Embed" ProgID="Equation.DSMT4" ShapeID="_x0000_i1028" DrawAspect="Content" ObjectID="_1815564460" r:id="rId28"/>
        </w:object>
      </w:r>
      <w:r w:rsidRPr="00D66DAA">
        <w:rPr>
          <w:bCs/>
          <w:sz w:val="24"/>
        </w:rPr>
        <w:t>——</w:t>
      </w:r>
      <w:r w:rsidR="00B27972">
        <w:rPr>
          <w:sz w:val="24"/>
        </w:rPr>
        <w:t>标准器标准电容值，</w:t>
      </w:r>
      <w:proofErr w:type="spellStart"/>
      <w:r w:rsidR="00B27972">
        <w:rPr>
          <w:sz w:val="24"/>
        </w:rPr>
        <w:t>μF</w:t>
      </w:r>
      <w:proofErr w:type="spellEnd"/>
      <w:r w:rsidR="00B27972">
        <w:rPr>
          <w:sz w:val="24"/>
        </w:rPr>
        <w:t>。</w:t>
      </w:r>
    </w:p>
    <w:p w14:paraId="1B42358C" w14:textId="77777777" w:rsidR="00B27972" w:rsidRDefault="00B27972" w:rsidP="00B27972">
      <w:pPr>
        <w:adjustRightInd w:val="0"/>
        <w:snapToGrid w:val="0"/>
        <w:spacing w:line="360" w:lineRule="auto"/>
        <w:ind w:firstLineChars="200" w:firstLine="480"/>
        <w:jc w:val="left"/>
        <w:rPr>
          <w:sz w:val="24"/>
        </w:rPr>
      </w:pPr>
      <w:r>
        <w:rPr>
          <w:sz w:val="24"/>
        </w:rPr>
        <w:t>被校测试仪电容量示值的相对误差按式</w:t>
      </w:r>
      <w:r>
        <w:rPr>
          <w:sz w:val="24"/>
        </w:rPr>
        <w:t>(2)</w:t>
      </w:r>
      <w:r>
        <w:rPr>
          <w:sz w:val="24"/>
        </w:rPr>
        <w:t>计算：</w:t>
      </w:r>
    </w:p>
    <w:p w14:paraId="18CB0FE9" w14:textId="35BFC560" w:rsidR="00B27972" w:rsidRDefault="00B27972" w:rsidP="00D64FDD">
      <w:pPr>
        <w:spacing w:line="360" w:lineRule="auto"/>
        <w:ind w:firstLine="480"/>
        <w:jc w:val="right"/>
        <w:rPr>
          <w:sz w:val="24"/>
        </w:rPr>
      </w:pPr>
      <w:r>
        <w:rPr>
          <w:sz w:val="24"/>
        </w:rPr>
        <w:t xml:space="preserve">                      </w:t>
      </w:r>
      <w:r>
        <w:rPr>
          <w:sz w:val="24"/>
        </w:rPr>
        <w:object w:dxaOrig="2246" w:dyaOrig="760" w14:anchorId="72F74B7A">
          <v:shape id="_x0000_i1029" type="#_x0000_t75" style="width:112.5pt;height:38pt" o:ole="">
            <v:imagedata r:id="rId29" o:title=""/>
          </v:shape>
          <o:OLEObject Type="Embed" ProgID="Equation.DSMT4" ShapeID="_x0000_i1029" DrawAspect="Content" ObjectID="_1815564461" r:id="rId30"/>
        </w:object>
      </w:r>
      <w:r w:rsidR="00D64FDD">
        <w:rPr>
          <w:rFonts w:hint="eastAsia"/>
          <w:sz w:val="24"/>
        </w:rPr>
        <w:t xml:space="preserve">         </w:t>
      </w:r>
      <w:r w:rsidR="00F77EC8">
        <w:rPr>
          <w:rFonts w:hint="eastAsia"/>
          <w:sz w:val="24"/>
        </w:rPr>
        <w:t xml:space="preserve">  </w:t>
      </w:r>
      <w:r w:rsidR="00D64FDD">
        <w:rPr>
          <w:rFonts w:hint="eastAsia"/>
          <w:sz w:val="24"/>
        </w:rPr>
        <w:t xml:space="preserve">       </w:t>
      </w:r>
      <w:r w:rsidR="00F77EC8">
        <w:rPr>
          <w:rFonts w:hint="eastAsia"/>
          <w:sz w:val="24"/>
        </w:rPr>
        <w:t xml:space="preserve"> </w:t>
      </w:r>
      <w:r w:rsidR="00D64FDD">
        <w:rPr>
          <w:rFonts w:hint="eastAsia"/>
          <w:sz w:val="24"/>
        </w:rPr>
        <w:t xml:space="preserve">     </w:t>
      </w:r>
      <w:r w:rsidR="00D64FDD">
        <w:rPr>
          <w:sz w:val="24"/>
        </w:rPr>
        <w:t>（</w:t>
      </w:r>
      <w:r w:rsidR="00D64FDD">
        <w:rPr>
          <w:rFonts w:hint="eastAsia"/>
          <w:sz w:val="24"/>
        </w:rPr>
        <w:t>2</w:t>
      </w:r>
      <w:r w:rsidR="00D64FDD">
        <w:rPr>
          <w:sz w:val="24"/>
        </w:rPr>
        <w:t>）</w:t>
      </w:r>
    </w:p>
    <w:p w14:paraId="43D591B4" w14:textId="5E252A8F" w:rsidR="003857DF" w:rsidRDefault="00932A78" w:rsidP="00FF41D9">
      <w:pPr>
        <w:spacing w:line="360" w:lineRule="auto"/>
        <w:ind w:leftChars="100" w:left="1410" w:hangingChars="500" w:hanging="1200"/>
        <w:jc w:val="left"/>
        <w:rPr>
          <w:rFonts w:ascii="宋体" w:hAnsi="宋体" w:hint="eastAsia"/>
          <w:color w:val="000000"/>
          <w:sz w:val="24"/>
        </w:rPr>
      </w:pPr>
      <w:r w:rsidRPr="0012043F">
        <w:rPr>
          <w:rFonts w:ascii="宋体" w:hAnsi="宋体" w:hint="eastAsia"/>
          <w:color w:val="000000"/>
          <w:kern w:val="0"/>
          <w:sz w:val="24"/>
        </w:rPr>
        <w:t xml:space="preserve"> 式中：</w:t>
      </w:r>
      <w:r w:rsidR="00EB7617" w:rsidRPr="0066343A">
        <w:rPr>
          <w:rFonts w:ascii="宋体" w:hAnsi="宋体"/>
          <w:color w:val="000000"/>
          <w:kern w:val="0"/>
          <w:position w:val="-12"/>
          <w:sz w:val="24"/>
        </w:rPr>
        <w:object w:dxaOrig="260" w:dyaOrig="360" w14:anchorId="79B24625">
          <v:shape id="_x0000_i1030" type="#_x0000_t75" style="width:12.9pt;height:18.25pt" o:ole="">
            <v:imagedata r:id="rId31" o:title=""/>
          </v:shape>
          <o:OLEObject Type="Embed" ProgID="Equation.DSMT4" ShapeID="_x0000_i1030" DrawAspect="Content" ObjectID="_1815564462" r:id="rId32"/>
        </w:object>
      </w:r>
      <w:bookmarkStart w:id="152" w:name="OLE_LINK5"/>
      <w:r w:rsidR="00D66DAA" w:rsidRPr="00D66DAA">
        <w:rPr>
          <w:bCs/>
          <w:color w:val="000000"/>
          <w:kern w:val="0"/>
          <w:sz w:val="24"/>
        </w:rPr>
        <w:t>——</w:t>
      </w:r>
      <w:bookmarkEnd w:id="152"/>
      <w:r>
        <w:rPr>
          <w:rFonts w:ascii="宋体" w:hAnsi="宋体" w:hint="eastAsia"/>
          <w:color w:val="000000"/>
          <w:kern w:val="0"/>
          <w:sz w:val="24"/>
        </w:rPr>
        <w:t>测试仪</w:t>
      </w:r>
      <w:r w:rsidR="00EB7617">
        <w:rPr>
          <w:rFonts w:ascii="宋体" w:hAnsi="宋体" w:hint="eastAsia"/>
          <w:color w:val="000000"/>
          <w:kern w:val="0"/>
          <w:sz w:val="24"/>
        </w:rPr>
        <w:t>电容量</w:t>
      </w:r>
      <w:r w:rsidRPr="0012043F">
        <w:rPr>
          <w:rFonts w:ascii="宋体" w:hAnsi="宋体" w:hint="eastAsia"/>
          <w:color w:val="000000"/>
          <w:kern w:val="0"/>
          <w:sz w:val="24"/>
        </w:rPr>
        <w:t>示值的相对误差</w:t>
      </w:r>
      <w:r w:rsidR="0092326A" w:rsidRPr="0012043F">
        <w:rPr>
          <w:rFonts w:ascii="宋体" w:hAnsi="宋体" w:hint="eastAsia"/>
          <w:color w:val="000000"/>
          <w:sz w:val="24"/>
        </w:rPr>
        <w:t>。</w:t>
      </w:r>
      <w:r w:rsidR="00B55217">
        <w:rPr>
          <w:rFonts w:ascii="宋体" w:hAnsi="宋体" w:hint="eastAsia"/>
          <w:color w:val="000000"/>
          <w:sz w:val="24"/>
        </w:rPr>
        <w:t xml:space="preserve"> </w:t>
      </w:r>
      <w:r w:rsidR="003857DF">
        <w:rPr>
          <w:rFonts w:ascii="宋体" w:hAnsi="宋体"/>
          <w:noProof/>
          <w:color w:val="000000"/>
          <w:sz w:val="24"/>
        </w:rPr>
        <w:lastRenderedPageBreak/>
        <mc:AlternateContent>
          <mc:Choice Requires="wpc">
            <w:drawing>
              <wp:inline distT="0" distB="0" distL="0" distR="0" wp14:anchorId="582E27A1" wp14:editId="2436C94D">
                <wp:extent cx="4109085" cy="1944183"/>
                <wp:effectExtent l="0" t="0" r="5715" b="0"/>
                <wp:docPr id="233499651" name="画布 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a:ln w="6350"/>
                      </wpc:whole>
                      <wps:wsp>
                        <wps:cNvPr id="241484555" name="矩形 241484555"/>
                        <wps:cNvSpPr/>
                        <wps:spPr>
                          <a:xfrm>
                            <a:off x="767080" y="206374"/>
                            <a:ext cx="734400" cy="1530000"/>
                          </a:xfrm>
                          <a:prstGeom prst="rect">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3CC66FE" w14:textId="2632E559" w:rsidR="003857DF" w:rsidRDefault="003857DF" w:rsidP="003857DF">
                              <w:pPr>
                                <w:jc w:val="center"/>
                                <w:rPr>
                                  <w:szCs w:val="21"/>
                                </w:rPr>
                              </w:pPr>
                              <w:r>
                                <w:rPr>
                                  <w:szCs w:val="21"/>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920848388" name="流程图: 接点 920848388"/>
                        <wps:cNvSpPr/>
                        <wps:spPr>
                          <a:xfrm>
                            <a:off x="1371576" y="377020"/>
                            <a:ext cx="81280" cy="78105"/>
                          </a:xfrm>
                          <a:prstGeom prst="flowChartConnector">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351328023" name="圆: 空心 1351328023"/>
                        <wps:cNvSpPr/>
                        <wps:spPr>
                          <a:xfrm>
                            <a:off x="2226816" y="1099288"/>
                            <a:ext cx="426085" cy="300990"/>
                          </a:xfrm>
                          <a:prstGeom prst="donut">
                            <a:avLst>
                              <a:gd name="adj" fmla="val 13347"/>
                            </a:avLst>
                          </a:prstGeom>
                          <a:noFill/>
                          <a:ln w="6350" cmpd="sng">
                            <a:solidFill>
                              <a:schemeClr val="tx1"/>
                            </a:solidFill>
                            <a:prstDash val="solid"/>
                          </a:ln>
                        </wps:spPr>
                        <wps:style>
                          <a:lnRef idx="2">
                            <a:schemeClr val="accent1">
                              <a:shade val="15000"/>
                            </a:schemeClr>
                          </a:lnRef>
                          <a:fillRef idx="1">
                            <a:schemeClr val="accent1"/>
                          </a:fillRef>
                          <a:effectRef idx="0">
                            <a:schemeClr val="accent1"/>
                          </a:effectRef>
                          <a:fontRef idx="minor">
                            <a:schemeClr val="lt1"/>
                          </a:fontRef>
                        </wps:style>
                        <wps:txbx>
                          <w:txbxContent>
                            <w:p w14:paraId="53391A68" w14:textId="77777777" w:rsidR="006B1F45" w:rsidRDefault="006B1F45" w:rsidP="006B1F45">
                              <w:pPr>
                                <w:jc w:val="center"/>
                                <w:rPr>
                                  <w:szCs w:val="21"/>
                                </w:rPr>
                              </w:pPr>
                              <w:r>
                                <w:rPr>
                                  <w:szCs w:val="21"/>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69894097" name="直接连接符 1169894097"/>
                        <wps:cNvCnPr/>
                        <wps:spPr bwMode="auto">
                          <a:xfrm flipH="1">
                            <a:off x="2437710" y="960434"/>
                            <a:ext cx="342653" cy="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91013034" name="直接连接符 1691013034"/>
                        <wps:cNvCnPr/>
                        <wps:spPr bwMode="auto">
                          <a:xfrm>
                            <a:off x="2440345" y="961319"/>
                            <a:ext cx="24" cy="249538"/>
                          </a:xfrm>
                          <a:prstGeom prst="line">
                            <a:avLst/>
                          </a:prstGeom>
                          <a:noFill/>
                          <a:ln w="6350">
                            <a:solidFill>
                              <a:srgbClr val="000000"/>
                            </a:solidFill>
                            <a:round/>
                            <a:headEnd/>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89564576" name="直接连接符 289564576"/>
                        <wps:cNvCnPr/>
                        <wps:spPr bwMode="auto">
                          <a:xfrm>
                            <a:off x="2440339" y="1199466"/>
                            <a:ext cx="0" cy="200581"/>
                          </a:xfrm>
                          <a:prstGeom prst="line">
                            <a:avLst/>
                          </a:prstGeom>
                          <a:noFill/>
                          <a:ln w="6350">
                            <a:solidFill>
                              <a:srgbClr val="000000"/>
                            </a:solidFill>
                            <a:prstDash val="dash"/>
                            <a:round/>
                            <a:headEnd type="triangle" w="sm" len="sm"/>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1992841" name="直接连接符 211992841"/>
                        <wps:cNvCnPr/>
                        <wps:spPr bwMode="auto">
                          <a:xfrm>
                            <a:off x="2440297" y="1416029"/>
                            <a:ext cx="24" cy="128789"/>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52861922" name="直接连接符 652861922"/>
                        <wps:cNvCnPr/>
                        <wps:spPr bwMode="auto">
                          <a:xfrm>
                            <a:off x="1455523" y="1249049"/>
                            <a:ext cx="774057" cy="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14066022" name="文本框 1"/>
                        <wps:cNvSpPr txBox="1"/>
                        <wps:spPr>
                          <a:xfrm>
                            <a:off x="774012" y="697684"/>
                            <a:ext cx="340732" cy="663886"/>
                          </a:xfrm>
                          <a:prstGeom prst="rect">
                            <a:avLst/>
                          </a:prstGeom>
                          <a:noFill/>
                          <a:ln w="6350">
                            <a:noFill/>
                          </a:ln>
                        </wps:spPr>
                        <wps:txbx>
                          <w:txbxContent>
                            <w:p w14:paraId="01237440" w14:textId="052BD399" w:rsidR="00A238CC" w:rsidRDefault="00A238CC" w:rsidP="00A238CC">
                              <w:pPr>
                                <w:adjustRightInd w:val="0"/>
                                <w:snapToGrid w:val="0"/>
                                <w:rPr>
                                  <w:sz w:val="18"/>
                                  <w:szCs w:val="18"/>
                                </w:rPr>
                              </w:pPr>
                              <w:r>
                                <w:rPr>
                                  <w:rFonts w:hint="eastAsia"/>
                                  <w:sz w:val="18"/>
                                  <w:szCs w:val="18"/>
                                </w:rPr>
                                <w:t>测试仪</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26962172" name="文本框 1"/>
                        <wps:cNvSpPr txBox="1"/>
                        <wps:spPr>
                          <a:xfrm>
                            <a:off x="3167699" y="593839"/>
                            <a:ext cx="365125" cy="928300"/>
                          </a:xfrm>
                          <a:prstGeom prst="rect">
                            <a:avLst/>
                          </a:prstGeom>
                          <a:noFill/>
                          <a:ln w="6350">
                            <a:noFill/>
                          </a:ln>
                        </wps:spPr>
                        <wps:txbx>
                          <w:txbxContent>
                            <w:p w14:paraId="3CD83E71" w14:textId="1F978708" w:rsidR="00A238CC" w:rsidRDefault="00A238CC" w:rsidP="00A238CC">
                              <w:pPr>
                                <w:adjustRightInd w:val="0"/>
                                <w:snapToGrid w:val="0"/>
                                <w:rPr>
                                  <w:sz w:val="18"/>
                                  <w:szCs w:val="18"/>
                                </w:rPr>
                              </w:pPr>
                              <w:r>
                                <w:rPr>
                                  <w:rFonts w:hint="eastAsia"/>
                                  <w:sz w:val="18"/>
                                  <w:szCs w:val="18"/>
                                </w:rPr>
                                <w:t>校准装置</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049940170" name="文本框 1"/>
                        <wps:cNvSpPr txBox="1"/>
                        <wps:spPr>
                          <a:xfrm>
                            <a:off x="2807317" y="492566"/>
                            <a:ext cx="343535" cy="274955"/>
                          </a:xfrm>
                          <a:prstGeom prst="rect">
                            <a:avLst/>
                          </a:prstGeom>
                          <a:noFill/>
                          <a:ln w="6350">
                            <a:noFill/>
                          </a:ln>
                        </wps:spPr>
                        <wps:txbx>
                          <w:txbxContent>
                            <w:p w14:paraId="6223C750" w14:textId="700161A2" w:rsidR="00A238CC" w:rsidRDefault="00A238CC" w:rsidP="00A238CC">
                              <w:pPr>
                                <w:rPr>
                                  <w:sz w:val="18"/>
                                  <w:szCs w:val="18"/>
                                </w:rPr>
                              </w:pPr>
                              <w:r w:rsidRPr="009615D8">
                                <w:rPr>
                                  <w:i/>
                                  <w:iCs/>
                                  <w:sz w:val="18"/>
                                  <w:szCs w:val="18"/>
                                </w:rPr>
                                <w:t>U</w:t>
                              </w:r>
                              <w:r w:rsidR="00B65FD1">
                                <w:rPr>
                                  <w:rFonts w:hint="eastAsia"/>
                                  <w:position w:val="-5"/>
                                  <w:sz w:val="18"/>
                                  <w:szCs w:val="18"/>
                                  <w:vertAlign w:val="subscript"/>
                                </w:rPr>
                                <w:t>L</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00454125" name="文本框 1"/>
                        <wps:cNvSpPr txBox="1"/>
                        <wps:spPr>
                          <a:xfrm>
                            <a:off x="1125125" y="475758"/>
                            <a:ext cx="342900" cy="274955"/>
                          </a:xfrm>
                          <a:prstGeom prst="rect">
                            <a:avLst/>
                          </a:prstGeom>
                          <a:noFill/>
                          <a:ln w="6350">
                            <a:noFill/>
                          </a:ln>
                        </wps:spPr>
                        <wps:txbx>
                          <w:txbxContent>
                            <w:p w14:paraId="41C0CE47" w14:textId="58227623" w:rsidR="00A238CC" w:rsidRDefault="00A238CC" w:rsidP="00A238CC">
                              <w:pPr>
                                <w:rPr>
                                  <w:sz w:val="18"/>
                                  <w:szCs w:val="18"/>
                                </w:rPr>
                              </w:pPr>
                              <w:r w:rsidRPr="009615D8">
                                <w:rPr>
                                  <w:i/>
                                  <w:iCs/>
                                  <w:sz w:val="18"/>
                                  <w:szCs w:val="18"/>
                                </w:rPr>
                                <w:t>U</w:t>
                              </w:r>
                              <w:r w:rsidR="00B65FD1">
                                <w:rPr>
                                  <w:rFonts w:hint="eastAsia"/>
                                  <w:position w:val="-5"/>
                                  <w:sz w:val="18"/>
                                  <w:szCs w:val="18"/>
                                  <w:vertAlign w:val="subscript"/>
                                </w:rPr>
                                <w:t>L</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925759845" name="文本框 1"/>
                        <wps:cNvSpPr txBox="1"/>
                        <wps:spPr>
                          <a:xfrm>
                            <a:off x="2824799" y="814433"/>
                            <a:ext cx="342900" cy="274955"/>
                          </a:xfrm>
                          <a:prstGeom prst="rect">
                            <a:avLst/>
                          </a:prstGeom>
                          <a:noFill/>
                          <a:ln w="6350">
                            <a:noFill/>
                          </a:ln>
                        </wps:spPr>
                        <wps:txbx>
                          <w:txbxContent>
                            <w:p w14:paraId="1E99BA0E" w14:textId="50E7CC19" w:rsidR="00702E53" w:rsidRDefault="00702E53" w:rsidP="00702E53">
                              <w:pPr>
                                <w:rPr>
                                  <w:sz w:val="18"/>
                                  <w:szCs w:val="18"/>
                                </w:rPr>
                              </w:pPr>
                              <w:r w:rsidRPr="009615D8">
                                <w:rPr>
                                  <w:i/>
                                  <w:iCs/>
                                  <w:sz w:val="18"/>
                                  <w:szCs w:val="18"/>
                                </w:rPr>
                                <w:t>I</w:t>
                              </w:r>
                              <w:r w:rsidR="00B65FD1">
                                <w:rPr>
                                  <w:rFonts w:hint="eastAsia"/>
                                  <w:position w:val="-5"/>
                                  <w:sz w:val="18"/>
                                  <w:szCs w:val="18"/>
                                  <w:vertAlign w:val="subscript"/>
                                </w:rPr>
                                <w:t>L</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79691471" name="文本框 1"/>
                        <wps:cNvSpPr txBox="1"/>
                        <wps:spPr>
                          <a:xfrm>
                            <a:off x="2826654" y="1395129"/>
                            <a:ext cx="342900" cy="274955"/>
                          </a:xfrm>
                          <a:prstGeom prst="rect">
                            <a:avLst/>
                          </a:prstGeom>
                          <a:noFill/>
                          <a:ln w="6350">
                            <a:noFill/>
                          </a:ln>
                        </wps:spPr>
                        <wps:txbx>
                          <w:txbxContent>
                            <w:p w14:paraId="0AAED932" w14:textId="2C15E450" w:rsidR="00702E53" w:rsidRDefault="00702E53" w:rsidP="00702E53">
                              <w:pPr>
                                <w:rPr>
                                  <w:sz w:val="18"/>
                                  <w:szCs w:val="18"/>
                                </w:rPr>
                              </w:pPr>
                              <w:r w:rsidRPr="009615D8">
                                <w:rPr>
                                  <w:i/>
                                  <w:iCs/>
                                  <w:sz w:val="18"/>
                                  <w:szCs w:val="18"/>
                                </w:rPr>
                                <w:t>I</w:t>
                              </w:r>
                              <w:r>
                                <w:rPr>
                                  <w:position w:val="-5"/>
                                  <w:sz w:val="18"/>
                                  <w:szCs w:val="18"/>
                                  <w:vertAlign w:val="subscript"/>
                                </w:rPr>
                                <w:t>h</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522002453" name="矩形 1522002453"/>
                        <wps:cNvSpPr/>
                        <wps:spPr>
                          <a:xfrm>
                            <a:off x="2737110" y="196915"/>
                            <a:ext cx="732155" cy="1530985"/>
                          </a:xfrm>
                          <a:prstGeom prst="rect">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37BA932" w14:textId="77777777" w:rsidR="009615D8" w:rsidRDefault="009615D8" w:rsidP="009615D8">
                              <w:pPr>
                                <w:jc w:val="center"/>
                                <w:rPr>
                                  <w:szCs w:val="21"/>
                                </w:rPr>
                              </w:pPr>
                              <w:r>
                                <w:rPr>
                                  <w:szCs w:val="21"/>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745599214" name="流程图: 接点 745599214"/>
                        <wps:cNvSpPr/>
                        <wps:spPr>
                          <a:xfrm>
                            <a:off x="1371589" y="592194"/>
                            <a:ext cx="80645" cy="78105"/>
                          </a:xfrm>
                          <a:prstGeom prst="flowChartConnector">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759764685" name="流程图: 接点 759764685"/>
                        <wps:cNvSpPr/>
                        <wps:spPr>
                          <a:xfrm>
                            <a:off x="1375774" y="1210043"/>
                            <a:ext cx="80645" cy="78105"/>
                          </a:xfrm>
                          <a:prstGeom prst="flowChartConnector">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1034463" name="文本框 1"/>
                        <wps:cNvSpPr txBox="1"/>
                        <wps:spPr>
                          <a:xfrm>
                            <a:off x="1154784" y="1086615"/>
                            <a:ext cx="342265" cy="274955"/>
                          </a:xfrm>
                          <a:prstGeom prst="rect">
                            <a:avLst/>
                          </a:prstGeom>
                          <a:noFill/>
                          <a:ln w="6350">
                            <a:noFill/>
                          </a:ln>
                        </wps:spPr>
                        <wps:txbx>
                          <w:txbxContent>
                            <w:p w14:paraId="4B70C04E" w14:textId="5E254891" w:rsidR="00F67AA8" w:rsidRDefault="00F67AA8" w:rsidP="00F67AA8">
                              <w:pPr>
                                <w:rPr>
                                  <w:i/>
                                  <w:iCs/>
                                  <w:sz w:val="18"/>
                                  <w:szCs w:val="18"/>
                                </w:rPr>
                              </w:pPr>
                              <w:r>
                                <w:rPr>
                                  <w:i/>
                                  <w:iCs/>
                                  <w:sz w:val="18"/>
                                  <w:szCs w:val="18"/>
                                </w:rPr>
                                <w:t>I</w:t>
                              </w:r>
                              <w:r w:rsidRPr="00F67AA8">
                                <w:rPr>
                                  <w:rFonts w:hint="eastAsia"/>
                                  <w:position w:val="-5"/>
                                  <w:sz w:val="18"/>
                                  <w:szCs w:val="18"/>
                                  <w:vertAlign w:val="subscript"/>
                                </w:rPr>
                                <w:t>in</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117259041" name="流程图: 接点 2117259041"/>
                        <wps:cNvSpPr/>
                        <wps:spPr>
                          <a:xfrm>
                            <a:off x="2790289" y="378826"/>
                            <a:ext cx="80645" cy="78105"/>
                          </a:xfrm>
                          <a:prstGeom prst="flowChartConnector">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10455801" name="流程图: 接点 410455801"/>
                        <wps:cNvSpPr/>
                        <wps:spPr>
                          <a:xfrm>
                            <a:off x="2790294" y="595505"/>
                            <a:ext cx="80645" cy="78105"/>
                          </a:xfrm>
                          <a:prstGeom prst="flowChartConnector">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190640886" name="流程图: 接点 1190640886"/>
                        <wps:cNvSpPr/>
                        <wps:spPr>
                          <a:xfrm>
                            <a:off x="2778206" y="1504704"/>
                            <a:ext cx="80010" cy="78105"/>
                          </a:xfrm>
                          <a:prstGeom prst="flowChartConnector">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23254526" name="流程图: 接点 323254526"/>
                        <wps:cNvSpPr/>
                        <wps:spPr>
                          <a:xfrm>
                            <a:off x="2783946" y="921919"/>
                            <a:ext cx="80010" cy="78105"/>
                          </a:xfrm>
                          <a:prstGeom prst="flowChartConnector">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863304344" name="直接连接符 1863304344"/>
                        <wps:cNvCnPr>
                          <a:stCxn id="920848388" idx="6"/>
                          <a:endCxn id="2117259041" idx="2"/>
                        </wps:cNvCnPr>
                        <wps:spPr bwMode="auto">
                          <a:xfrm>
                            <a:off x="1452856" y="416073"/>
                            <a:ext cx="1337433" cy="1806"/>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63286130" name="直接连接符 263286130"/>
                        <wps:cNvCnPr/>
                        <wps:spPr bwMode="auto">
                          <a:xfrm>
                            <a:off x="1454780" y="633245"/>
                            <a:ext cx="1337310" cy="127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26048190" name="直接连接符 1626048190"/>
                        <wps:cNvCnPr/>
                        <wps:spPr bwMode="auto">
                          <a:xfrm flipH="1">
                            <a:off x="2439344" y="1544818"/>
                            <a:ext cx="342265" cy="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38295011" name="文本框 1"/>
                        <wps:cNvSpPr txBox="1"/>
                        <wps:spPr>
                          <a:xfrm>
                            <a:off x="2807515" y="266858"/>
                            <a:ext cx="343535" cy="274955"/>
                          </a:xfrm>
                          <a:prstGeom prst="rect">
                            <a:avLst/>
                          </a:prstGeom>
                          <a:noFill/>
                          <a:ln w="6350">
                            <a:noFill/>
                          </a:ln>
                        </wps:spPr>
                        <wps:txbx>
                          <w:txbxContent>
                            <w:p w14:paraId="65BA8AFB" w14:textId="4F9989F0" w:rsidR="00210A47" w:rsidRDefault="00210A47" w:rsidP="00210A47">
                              <w:pPr>
                                <w:rPr>
                                  <w:i/>
                                  <w:iCs/>
                                  <w:sz w:val="18"/>
                                  <w:szCs w:val="18"/>
                                </w:rPr>
                              </w:pPr>
                              <w:r>
                                <w:rPr>
                                  <w:i/>
                                  <w:iCs/>
                                  <w:sz w:val="18"/>
                                  <w:szCs w:val="18"/>
                                </w:rPr>
                                <w:t>U</w:t>
                              </w:r>
                              <w:r w:rsidR="00B65FD1">
                                <w:rPr>
                                  <w:rFonts w:hint="eastAsia"/>
                                  <w:position w:val="-5"/>
                                  <w:sz w:val="18"/>
                                  <w:szCs w:val="18"/>
                                  <w:vertAlign w:val="subscript"/>
                                </w:rPr>
                                <w:t>H</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914203582" name="文本框 1"/>
                        <wps:cNvSpPr txBox="1"/>
                        <wps:spPr>
                          <a:xfrm>
                            <a:off x="1128309" y="263640"/>
                            <a:ext cx="343535" cy="274955"/>
                          </a:xfrm>
                          <a:prstGeom prst="rect">
                            <a:avLst/>
                          </a:prstGeom>
                          <a:noFill/>
                          <a:ln w="6350">
                            <a:noFill/>
                          </a:ln>
                        </wps:spPr>
                        <wps:txbx>
                          <w:txbxContent>
                            <w:p w14:paraId="48F297B7" w14:textId="43FF95D4" w:rsidR="00210A47" w:rsidRPr="00210A47" w:rsidRDefault="00210A47" w:rsidP="00210A47">
                              <w:pPr>
                                <w:rPr>
                                  <w:i/>
                                  <w:iCs/>
                                  <w:sz w:val="18"/>
                                  <w:szCs w:val="18"/>
                                </w:rPr>
                              </w:pPr>
                              <w:r w:rsidRPr="00210A47">
                                <w:rPr>
                                  <w:i/>
                                  <w:iCs/>
                                  <w:sz w:val="18"/>
                                  <w:szCs w:val="18"/>
                                </w:rPr>
                                <w:t>U</w:t>
                              </w:r>
                              <w:r w:rsidR="00B65FD1">
                                <w:rPr>
                                  <w:rFonts w:hint="eastAsia"/>
                                  <w:position w:val="-5"/>
                                  <w:sz w:val="18"/>
                                  <w:szCs w:val="18"/>
                                  <w:vertAlign w:val="subscript"/>
                                </w:rPr>
                                <w:t>H</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582E27A1" id="_x0000_s1065" editas="canvas" style="width:323.55pt;height:153.1pt;mso-position-horizontal-relative:char;mso-position-vertical-relative:line" coordsize="41090,194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">
                <v:shape id="_x0000_s1066" type="#_x0000_t75" style="position:absolute;width:41090;height:19437;visibility:visible;mso-wrap-style:square" filled="t" strokeweight=".5pt">
                  <v:fill o:detectmouseclick="t"/>
                  <v:path o:connecttype="none"/>
                </v:shape>
                <v:rect id="矩形 241484555" o:spid="_x0000_s1067" style="position:absolute;left:7670;top:2063;width:7344;height:153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" filled="f" strokecolor="black [3213]" strokeweight=".5pt">
                  <v:textbox>
                    <w:txbxContent>
                      <w:p w14:paraId="73CC66FE" w14:textId="2632E559" w:rsidR="003857DF" w:rsidRDefault="003857DF" w:rsidP="003857DF">
                        <w:pPr>
                          <w:jc w:val="center"/>
                          <w:rPr>
                            <w:szCs w:val="21"/>
                          </w:rPr>
                        </w:pPr>
                        <w:r>
                          <w:rPr>
                            <w:szCs w:val="21"/>
                          </w:rPr>
                          <w:t> </w:t>
                        </w:r>
                      </w:p>
                    </w:txbxContent>
                  </v:textbox>
                </v:rect>
                <v:shapetype id="_x0000_t120" coordsize="21600,21600" o:spt="120" path="m10800,qx,10800,10800,21600,21600,10800,10800,xe">
                  <v:path gradientshapeok="t" o:connecttype="custom" o:connectlocs="10800,0;3163,3163;0,10800;3163,18437;10800,21600;18437,18437;21600,10800;18437,3163" textboxrect="3163,3163,18437,18437"/>
                </v:shapetype>
                <v:shape id="流程图: 接点 920848388" o:spid="_x0000_s1068" type="#_x0000_t120" style="position:absolute;left:13715;top:3770;width:813;height:7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" filled="f" strokecolor="black [3213]" strokeweight=".5pt">
                  <v:stroke joinstyle="miter"/>
                </v:shape>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圆: 空心 1351328023" o:spid="_x0000_s1069" type="#_x0000_t23" style="position:absolute;left:22268;top:10992;width:4261;height:30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" adj="2037" filled="f" strokecolor="black [3213]" strokeweight=".5pt">
                  <v:stroke joinstyle="miter"/>
                  <v:textbox>
                    <w:txbxContent>
                      <w:p w14:paraId="53391A68" w14:textId="77777777" w:rsidR="006B1F45" w:rsidRDefault="006B1F45" w:rsidP="006B1F45">
                        <w:pPr>
                          <w:jc w:val="center"/>
                          <w:rPr>
                            <w:szCs w:val="21"/>
                          </w:rPr>
                        </w:pPr>
                        <w:r>
                          <w:rPr>
                            <w:szCs w:val="21"/>
                          </w:rPr>
                          <w:t> </w:t>
                        </w:r>
                      </w:p>
                    </w:txbxContent>
                  </v:textbox>
                </v:shape>
                <v:line id="直接连接符 1169894097" o:spid="_x0000_s1070" style="position:absolute;flip:x;visibility:visible;mso-wrap-style:square" from="24377,9604" to="27803,96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" strokeweight=".5pt"/>
                <v:line id="直接连接符 1691013034" o:spid="_x0000_s1071" style="position:absolute;visibility:visible;mso-wrap-style:square" from="24403,9613" to="24403,1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" strokeweight=".5pt">
                  <v:stroke endarrowwidth="narrow" endarrowlength="short"/>
                </v:line>
                <v:line id="直接连接符 289564576" o:spid="_x0000_s1072" style="position:absolute;visibility:visible;mso-wrap-style:square" from="24403,11994" to="24403,14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" strokeweight=".5pt">
                  <v:stroke dashstyle="dash" startarrow="block" startarrowwidth="narrow" startarrowlength="short"/>
                </v:line>
                <v:line id="直接连接符 211992841" o:spid="_x0000_s1073" style="position:absolute;visibility:visible;mso-wrap-style:square" from="24402,14160" to="24403,154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" strokeweight=".5pt"/>
                <v:line id="直接连接符 652861922" o:spid="_x0000_s1074" style="position:absolute;visibility:visible;mso-wrap-style:square" from="14555,12490" to="22295,124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" strokeweight=".5pt"/>
                <v:shape id="_x0000_s1075" type="#_x0000_t202" style="position:absolute;left:7740;top:6976;width:3407;height:6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" filled="f" stroked="f" strokeweight=".5pt">
                  <v:textbox>
                    <w:txbxContent>
                      <w:p w14:paraId="01237440" w14:textId="052BD399" w:rsidR="00A238CC" w:rsidRDefault="00A238CC" w:rsidP="00A238CC">
                        <w:pPr>
                          <w:adjustRightInd w:val="0"/>
                          <w:snapToGrid w:val="0"/>
                          <w:rPr>
                            <w:sz w:val="18"/>
                            <w:szCs w:val="18"/>
                          </w:rPr>
                        </w:pPr>
                        <w:r>
                          <w:rPr>
                            <w:rFonts w:hint="eastAsia"/>
                            <w:sz w:val="18"/>
                            <w:szCs w:val="18"/>
                          </w:rPr>
                          <w:t>测试仪</w:t>
                        </w:r>
                      </w:p>
                    </w:txbxContent>
                  </v:textbox>
                </v:shape>
                <v:shape id="_x0000_s1076" type="#_x0000_t202" style="position:absolute;left:31676;top:5938;width:3652;height:9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" filled="f" stroked="f" strokeweight=".5pt">
                  <v:textbox>
                    <w:txbxContent>
                      <w:p w14:paraId="3CD83E71" w14:textId="1F978708" w:rsidR="00A238CC" w:rsidRDefault="00A238CC" w:rsidP="00A238CC">
                        <w:pPr>
                          <w:adjustRightInd w:val="0"/>
                          <w:snapToGrid w:val="0"/>
                          <w:rPr>
                            <w:sz w:val="18"/>
                            <w:szCs w:val="18"/>
                          </w:rPr>
                        </w:pPr>
                        <w:r>
                          <w:rPr>
                            <w:rFonts w:hint="eastAsia"/>
                            <w:sz w:val="18"/>
                            <w:szCs w:val="18"/>
                          </w:rPr>
                          <w:t>校准装置</w:t>
                        </w:r>
                      </w:p>
                    </w:txbxContent>
                  </v:textbox>
                </v:shape>
                <v:shape id="_x0000_s1077" type="#_x0000_t202" style="position:absolute;left:28073;top:4925;width:3435;height:2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" filled="f" stroked="f" strokeweight=".5pt">
                  <v:textbox>
                    <w:txbxContent>
                      <w:p w14:paraId="6223C750" w14:textId="700161A2" w:rsidR="00A238CC" w:rsidRDefault="00A238CC" w:rsidP="00A238CC">
                        <w:pPr>
                          <w:rPr>
                            <w:sz w:val="18"/>
                            <w:szCs w:val="18"/>
                          </w:rPr>
                        </w:pPr>
                        <w:r w:rsidRPr="009615D8">
                          <w:rPr>
                            <w:i/>
                            <w:iCs/>
                            <w:sz w:val="18"/>
                            <w:szCs w:val="18"/>
                          </w:rPr>
                          <w:t>U</w:t>
                        </w:r>
                        <w:r w:rsidR="00B65FD1">
                          <w:rPr>
                            <w:rFonts w:hint="eastAsia"/>
                            <w:position w:val="-5"/>
                            <w:sz w:val="18"/>
                            <w:szCs w:val="18"/>
                            <w:vertAlign w:val="subscript"/>
                          </w:rPr>
                          <w:t>L</w:t>
                        </w:r>
                      </w:p>
                    </w:txbxContent>
                  </v:textbox>
                </v:shape>
                <v:shape id="_x0000_s1078" type="#_x0000_t202" style="position:absolute;left:11251;top:4757;width:3429;height:2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" filled="f" stroked="f" strokeweight=".5pt">
                  <v:textbox>
                    <w:txbxContent>
                      <w:p w14:paraId="41C0CE47" w14:textId="58227623" w:rsidR="00A238CC" w:rsidRDefault="00A238CC" w:rsidP="00A238CC">
                        <w:pPr>
                          <w:rPr>
                            <w:sz w:val="18"/>
                            <w:szCs w:val="18"/>
                          </w:rPr>
                        </w:pPr>
                        <w:r w:rsidRPr="009615D8">
                          <w:rPr>
                            <w:i/>
                            <w:iCs/>
                            <w:sz w:val="18"/>
                            <w:szCs w:val="18"/>
                          </w:rPr>
                          <w:t>U</w:t>
                        </w:r>
                        <w:r w:rsidR="00B65FD1">
                          <w:rPr>
                            <w:rFonts w:hint="eastAsia"/>
                            <w:position w:val="-5"/>
                            <w:sz w:val="18"/>
                            <w:szCs w:val="18"/>
                            <w:vertAlign w:val="subscript"/>
                          </w:rPr>
                          <w:t>L</w:t>
                        </w:r>
                      </w:p>
                    </w:txbxContent>
                  </v:textbox>
                </v:shape>
                <v:shape id="_x0000_s1079" type="#_x0000_t202" style="position:absolute;left:28247;top:8144;width:3429;height:27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" filled="f" stroked="f" strokeweight=".5pt">
                  <v:textbox>
                    <w:txbxContent>
                      <w:p w14:paraId="1E99BA0E" w14:textId="50E7CC19" w:rsidR="00702E53" w:rsidRDefault="00702E53" w:rsidP="00702E53">
                        <w:pPr>
                          <w:rPr>
                            <w:sz w:val="18"/>
                            <w:szCs w:val="18"/>
                          </w:rPr>
                        </w:pPr>
                        <w:r w:rsidRPr="009615D8">
                          <w:rPr>
                            <w:i/>
                            <w:iCs/>
                            <w:sz w:val="18"/>
                            <w:szCs w:val="18"/>
                          </w:rPr>
                          <w:t>I</w:t>
                        </w:r>
                        <w:r w:rsidR="00B65FD1">
                          <w:rPr>
                            <w:rFonts w:hint="eastAsia"/>
                            <w:position w:val="-5"/>
                            <w:sz w:val="18"/>
                            <w:szCs w:val="18"/>
                            <w:vertAlign w:val="subscript"/>
                          </w:rPr>
                          <w:t>L</w:t>
                        </w:r>
                      </w:p>
                    </w:txbxContent>
                  </v:textbox>
                </v:shape>
                <v:shape id="_x0000_s1080" type="#_x0000_t202" style="position:absolute;left:28266;top:13951;width:3429;height:27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" filled="f" stroked="f" strokeweight=".5pt">
                  <v:textbox>
                    <w:txbxContent>
                      <w:p w14:paraId="0AAED932" w14:textId="2C15E450" w:rsidR="00702E53" w:rsidRDefault="00702E53" w:rsidP="00702E53">
                        <w:pPr>
                          <w:rPr>
                            <w:sz w:val="18"/>
                            <w:szCs w:val="18"/>
                          </w:rPr>
                        </w:pPr>
                        <w:r w:rsidRPr="009615D8">
                          <w:rPr>
                            <w:i/>
                            <w:iCs/>
                            <w:sz w:val="18"/>
                            <w:szCs w:val="18"/>
                          </w:rPr>
                          <w:t>I</w:t>
                        </w:r>
                        <w:r>
                          <w:rPr>
                            <w:position w:val="-5"/>
                            <w:sz w:val="18"/>
                            <w:szCs w:val="18"/>
                            <w:vertAlign w:val="subscript"/>
                          </w:rPr>
                          <w:t>h</w:t>
                        </w:r>
                      </w:p>
                    </w:txbxContent>
                  </v:textbox>
                </v:shape>
                <v:rect id="矩形 1522002453" o:spid="_x0000_s1081" style="position:absolute;left:27371;top:1969;width:7321;height:153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" filled="f" strokecolor="black [3213]" strokeweight=".5pt">
                  <v:textbox>
                    <w:txbxContent>
                      <w:p w14:paraId="537BA932" w14:textId="77777777" w:rsidR="009615D8" w:rsidRDefault="009615D8" w:rsidP="009615D8">
                        <w:pPr>
                          <w:jc w:val="center"/>
                          <w:rPr>
                            <w:szCs w:val="21"/>
                          </w:rPr>
                        </w:pPr>
                        <w:r>
                          <w:rPr>
                            <w:szCs w:val="21"/>
                          </w:rPr>
                          <w:t> </w:t>
                        </w:r>
                      </w:p>
                    </w:txbxContent>
                  </v:textbox>
                </v:rect>
                <v:shape id="流程图: 接点 745599214" o:spid="_x0000_s1082" type="#_x0000_t120" style="position:absolute;left:13715;top:5921;width:807;height:7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" filled="f" strokecolor="black [3213]" strokeweight=".5pt">
                  <v:stroke joinstyle="miter"/>
                </v:shape>
                <v:shape id="流程图: 接点 759764685" o:spid="_x0000_s1083" type="#_x0000_t120" style="position:absolute;left:13757;top:12100;width:807;height:7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" filled="f" strokecolor="black [3213]" strokeweight=".5pt">
                  <v:stroke joinstyle="miter"/>
                </v:shape>
                <v:shape id="_x0000_s1084" type="#_x0000_t202" style="position:absolute;left:11547;top:10866;width:3423;height:27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" filled="f" stroked="f" strokeweight=".5pt">
                  <v:textbox>
                    <w:txbxContent>
                      <w:p w14:paraId="4B70C04E" w14:textId="5E254891" w:rsidR="00F67AA8" w:rsidRDefault="00F67AA8" w:rsidP="00F67AA8">
                        <w:pPr>
                          <w:rPr>
                            <w:i/>
                            <w:iCs/>
                            <w:sz w:val="18"/>
                            <w:szCs w:val="18"/>
                          </w:rPr>
                        </w:pPr>
                        <w:r>
                          <w:rPr>
                            <w:i/>
                            <w:iCs/>
                            <w:sz w:val="18"/>
                            <w:szCs w:val="18"/>
                          </w:rPr>
                          <w:t>I</w:t>
                        </w:r>
                        <w:r w:rsidRPr="00F67AA8">
                          <w:rPr>
                            <w:rFonts w:hint="eastAsia"/>
                            <w:position w:val="-5"/>
                            <w:sz w:val="18"/>
                            <w:szCs w:val="18"/>
                            <w:vertAlign w:val="subscript"/>
                          </w:rPr>
                          <w:t>in</w:t>
                        </w:r>
                      </w:p>
                    </w:txbxContent>
                  </v:textbox>
                </v:shape>
                <v:shape id="流程图: 接点 2117259041" o:spid="_x0000_s1085" type="#_x0000_t120" style="position:absolute;left:27902;top:3788;width:807;height:7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" filled="f" strokecolor="black [3213]" strokeweight=".5pt">
                  <v:stroke joinstyle="miter"/>
                </v:shape>
                <v:shape id="流程图: 接点 410455801" o:spid="_x0000_s1086" type="#_x0000_t120" style="position:absolute;left:27902;top:5955;width:807;height:7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" filled="f" strokecolor="black [3213]" strokeweight=".5pt">
                  <v:stroke joinstyle="miter"/>
                </v:shape>
                <v:shape id="流程图: 接点 1190640886" o:spid="_x0000_s1087" type="#_x0000_t120" style="position:absolute;left:27782;top:15047;width:800;height:7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" filled="f" strokecolor="black [3213]" strokeweight=".5pt">
                  <v:stroke joinstyle="miter"/>
                </v:shape>
                <v:shape id="流程图: 接点 323254526" o:spid="_x0000_s1088" type="#_x0000_t120" style="position:absolute;left:27839;top:9219;width:800;height:7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" filled="f" strokecolor="black [3213]" strokeweight=".5pt">
                  <v:stroke joinstyle="miter"/>
                </v:shape>
                <v:line id="直接连接符 1863304344" o:spid="_x0000_s1089" style="position:absolute;visibility:visible;mso-wrap-style:square" from="14528,4160" to="27902,41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" strokeweight=".5pt"/>
                <v:line id="直接连接符 263286130" o:spid="_x0000_s1090" style="position:absolute;visibility:visible;mso-wrap-style:square" from="14547,6332" to="27920,63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" strokeweight=".5pt"/>
                <v:line id="直接连接符 1626048190" o:spid="_x0000_s1091" style="position:absolute;flip:x;visibility:visible;mso-wrap-style:square" from="24393,15448" to="27816,154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" strokeweight=".5pt"/>
                <v:shape id="_x0000_s1092" type="#_x0000_t202" style="position:absolute;left:28075;top:2668;width:3435;height:2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" filled="f" stroked="f" strokeweight=".5pt">
                  <v:textbox>
                    <w:txbxContent>
                      <w:p w14:paraId="65BA8AFB" w14:textId="4F9989F0" w:rsidR="00210A47" w:rsidRDefault="00210A47" w:rsidP="00210A47">
                        <w:pPr>
                          <w:rPr>
                            <w:i/>
                            <w:iCs/>
                            <w:sz w:val="18"/>
                            <w:szCs w:val="18"/>
                          </w:rPr>
                        </w:pPr>
                        <w:r>
                          <w:rPr>
                            <w:i/>
                            <w:iCs/>
                            <w:sz w:val="18"/>
                            <w:szCs w:val="18"/>
                          </w:rPr>
                          <w:t>U</w:t>
                        </w:r>
                        <w:r w:rsidR="00B65FD1">
                          <w:rPr>
                            <w:rFonts w:hint="eastAsia"/>
                            <w:position w:val="-5"/>
                            <w:sz w:val="18"/>
                            <w:szCs w:val="18"/>
                            <w:vertAlign w:val="subscript"/>
                          </w:rPr>
                          <w:t>H</w:t>
                        </w:r>
                      </w:p>
                    </w:txbxContent>
                  </v:textbox>
                </v:shape>
                <v:shape id="_x0000_s1093" type="#_x0000_t202" style="position:absolute;left:11283;top:2636;width:3435;height:27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" filled="f" stroked="f" strokeweight=".5pt">
                  <v:textbox>
                    <w:txbxContent>
                      <w:p w14:paraId="48F297B7" w14:textId="43FF95D4" w:rsidR="00210A47" w:rsidRPr="00210A47" w:rsidRDefault="00210A47" w:rsidP="00210A47">
                        <w:pPr>
                          <w:rPr>
                            <w:i/>
                            <w:iCs/>
                            <w:sz w:val="18"/>
                            <w:szCs w:val="18"/>
                          </w:rPr>
                        </w:pPr>
                        <w:r w:rsidRPr="00210A47">
                          <w:rPr>
                            <w:i/>
                            <w:iCs/>
                            <w:sz w:val="18"/>
                            <w:szCs w:val="18"/>
                          </w:rPr>
                          <w:t>U</w:t>
                        </w:r>
                        <w:r w:rsidR="00B65FD1">
                          <w:rPr>
                            <w:rFonts w:hint="eastAsia"/>
                            <w:position w:val="-5"/>
                            <w:sz w:val="18"/>
                            <w:szCs w:val="18"/>
                            <w:vertAlign w:val="subscript"/>
                          </w:rPr>
                          <w:t>H</w:t>
                        </w:r>
                      </w:p>
                    </w:txbxContent>
                  </v:textbox>
                </v:shape>
                <w10:anchorlock/>
              </v:group>
            </w:pict>
          </mc:Fallback>
        </mc:AlternateContent>
      </w:r>
      <w:r w:rsidR="003857DF">
        <w:rPr>
          <w:rFonts w:ascii="宋体" w:hAnsi="宋体" w:hint="eastAsia"/>
          <w:color w:val="000000"/>
          <w:sz w:val="24"/>
        </w:rPr>
        <w:t xml:space="preserve"> </w:t>
      </w:r>
      <w:r w:rsidR="00702E53">
        <w:rPr>
          <w:rFonts w:ascii="宋体" w:hAnsi="宋体"/>
          <w:color w:val="000000"/>
          <w:sz w:val="24"/>
        </w:rPr>
        <w:t xml:space="preserve">   </w:t>
      </w:r>
      <w:r w:rsidR="00BD7414">
        <w:rPr>
          <w:rFonts w:ascii="宋体" w:hAnsi="宋体"/>
          <w:color w:val="000000"/>
          <w:sz w:val="24"/>
        </w:rPr>
        <w:t xml:space="preserve">       </w:t>
      </w:r>
      <w:r w:rsidR="003857DF">
        <w:rPr>
          <w:rFonts w:ascii="宋体" w:hAnsi="宋体"/>
          <w:color w:val="000000"/>
          <w:sz w:val="24"/>
        </w:rPr>
        <w:t xml:space="preserve"> </w:t>
      </w:r>
    </w:p>
    <w:p w14:paraId="3BBBFDC2" w14:textId="4C8EB968" w:rsidR="000755A1" w:rsidRDefault="00971331" w:rsidP="00386C03">
      <w:pPr>
        <w:jc w:val="center"/>
        <w:rPr>
          <w:rFonts w:ascii="宋体" w:hAnsi="宋体" w:hint="eastAsia"/>
          <w:kern w:val="0"/>
          <w:szCs w:val="21"/>
        </w:rPr>
      </w:pPr>
      <w:r w:rsidRPr="00181A39">
        <w:rPr>
          <w:rFonts w:ascii="宋体" w:hAnsi="宋体" w:hint="eastAsia"/>
          <w:kern w:val="0"/>
          <w:szCs w:val="21"/>
        </w:rPr>
        <w:t>图</w:t>
      </w:r>
      <w:r>
        <w:rPr>
          <w:rFonts w:ascii="宋体" w:hAnsi="宋体"/>
          <w:kern w:val="0"/>
          <w:szCs w:val="21"/>
        </w:rPr>
        <w:t>2</w:t>
      </w:r>
      <w:r w:rsidRPr="00386C03">
        <w:rPr>
          <w:rFonts w:ascii="宋体" w:hAnsi="宋体" w:hint="eastAsia"/>
          <w:kern w:val="0"/>
          <w:szCs w:val="21"/>
        </w:rPr>
        <w:t xml:space="preserve">  </w:t>
      </w:r>
      <w:r w:rsidR="00386C03" w:rsidRPr="00386C03">
        <w:rPr>
          <w:rFonts w:ascii="宋体" w:hAnsi="宋体" w:hint="eastAsia"/>
          <w:kern w:val="0"/>
          <w:szCs w:val="21"/>
        </w:rPr>
        <w:t>采用校准装置</w:t>
      </w:r>
      <w:r w:rsidR="00BD7414" w:rsidRPr="00386C03">
        <w:rPr>
          <w:rFonts w:ascii="宋体" w:hAnsi="宋体" w:hint="eastAsia"/>
          <w:kern w:val="0"/>
          <w:szCs w:val="21"/>
        </w:rPr>
        <w:t>校准</w:t>
      </w:r>
      <w:r w:rsidR="00386C03" w:rsidRPr="00386C03">
        <w:rPr>
          <w:rFonts w:ascii="宋体" w:hAnsi="宋体" w:hint="eastAsia"/>
          <w:kern w:val="0"/>
          <w:szCs w:val="21"/>
        </w:rPr>
        <w:t>接线图</w:t>
      </w:r>
    </w:p>
    <w:p w14:paraId="62AF4A97" w14:textId="77777777" w:rsidR="00A3305B" w:rsidRDefault="00A3305B" w:rsidP="00B55217">
      <w:pPr>
        <w:jc w:val="center"/>
        <w:rPr>
          <w:rFonts w:ascii="宋体" w:hAnsi="宋体" w:hint="eastAsia"/>
          <w:kern w:val="0"/>
          <w:szCs w:val="21"/>
        </w:rPr>
      </w:pPr>
    </w:p>
    <w:p w14:paraId="26F7A801" w14:textId="035640D4" w:rsidR="000755A1" w:rsidRPr="008825AC" w:rsidRDefault="00A3305B" w:rsidP="008825AC">
      <w:pPr>
        <w:jc w:val="center"/>
        <w:rPr>
          <w:rFonts w:ascii="宋体" w:hAnsi="宋体" w:hint="eastAsia"/>
          <w:kern w:val="0"/>
          <w:szCs w:val="21"/>
        </w:rPr>
      </w:pPr>
      <w:r>
        <w:rPr>
          <w:rFonts w:ascii="宋体" w:hAnsi="宋体"/>
          <w:noProof/>
          <w:color w:val="000000"/>
          <w:sz w:val="24"/>
        </w:rPr>
        <mc:AlternateContent>
          <mc:Choice Requires="wpc">
            <w:drawing>
              <wp:inline distT="0" distB="0" distL="0" distR="0" wp14:anchorId="6B72CC07" wp14:editId="1FB8D2DE">
                <wp:extent cx="4109085" cy="1981681"/>
                <wp:effectExtent l="0" t="0" r="5715" b="0"/>
                <wp:docPr id="594450892" name="画布 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a:ln w="6350"/>
                      </wpc:whole>
                      <wps:wsp>
                        <wps:cNvPr id="879912514" name="矩形 879912514"/>
                        <wps:cNvSpPr/>
                        <wps:spPr>
                          <a:xfrm>
                            <a:off x="2995648" y="573334"/>
                            <a:ext cx="485917" cy="857646"/>
                          </a:xfrm>
                          <a:prstGeom prst="rect">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B425B9D" w14:textId="7A071EB1" w:rsidR="00A3305B" w:rsidRPr="00F87C30" w:rsidRDefault="00A3305B" w:rsidP="00F87C30">
                              <w:pPr>
                                <w:pStyle w:val="aff7"/>
                                <w:numPr>
                                  <w:ilvl w:val="0"/>
                                  <w:numId w:val="16"/>
                                </w:numPr>
                                <w:jc w:val="center"/>
                                <w:rPr>
                                  <w:szCs w:val="21"/>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48791169" name="矩形 648791169"/>
                        <wps:cNvSpPr/>
                        <wps:spPr>
                          <a:xfrm>
                            <a:off x="765515" y="206374"/>
                            <a:ext cx="732424" cy="1531081"/>
                          </a:xfrm>
                          <a:prstGeom prst="rect">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5B388FA" w14:textId="77777777" w:rsidR="00A3305B" w:rsidRDefault="00A3305B" w:rsidP="00A3305B">
                              <w:pPr>
                                <w:jc w:val="center"/>
                                <w:rPr>
                                  <w:szCs w:val="21"/>
                                </w:rPr>
                              </w:pPr>
                              <w:r>
                                <w:rPr>
                                  <w:szCs w:val="21"/>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961174584" name="流程图: 接点 961174584"/>
                        <wps:cNvSpPr/>
                        <wps:spPr>
                          <a:xfrm>
                            <a:off x="1371576" y="377020"/>
                            <a:ext cx="81280" cy="78105"/>
                          </a:xfrm>
                          <a:prstGeom prst="flowChartConnector">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564906946" name="圆: 空心 1564906946"/>
                        <wps:cNvSpPr/>
                        <wps:spPr>
                          <a:xfrm>
                            <a:off x="2226818" y="1099067"/>
                            <a:ext cx="426085" cy="300990"/>
                          </a:xfrm>
                          <a:prstGeom prst="donut">
                            <a:avLst>
                              <a:gd name="adj" fmla="val 13347"/>
                            </a:avLst>
                          </a:prstGeom>
                          <a:noFill/>
                          <a:ln w="6350" cmpd="sng">
                            <a:solidFill>
                              <a:schemeClr val="tx1"/>
                            </a:solidFill>
                            <a:prstDash val="solid"/>
                          </a:ln>
                        </wps:spPr>
                        <wps:style>
                          <a:lnRef idx="2">
                            <a:schemeClr val="accent1">
                              <a:shade val="15000"/>
                            </a:schemeClr>
                          </a:lnRef>
                          <a:fillRef idx="1">
                            <a:schemeClr val="accent1"/>
                          </a:fillRef>
                          <a:effectRef idx="0">
                            <a:schemeClr val="accent1"/>
                          </a:effectRef>
                          <a:fontRef idx="minor">
                            <a:schemeClr val="lt1"/>
                          </a:fontRef>
                        </wps:style>
                        <wps:txbx>
                          <w:txbxContent>
                            <w:p w14:paraId="039ACF24" w14:textId="77777777" w:rsidR="00A3305B" w:rsidRDefault="00A3305B" w:rsidP="00A3305B">
                              <w:pPr>
                                <w:jc w:val="center"/>
                                <w:rPr>
                                  <w:szCs w:val="21"/>
                                </w:rPr>
                              </w:pPr>
                              <w:r>
                                <w:rPr>
                                  <w:szCs w:val="21"/>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849042100" name="直接连接符 1849042100"/>
                        <wps:cNvCnPr/>
                        <wps:spPr bwMode="auto">
                          <a:xfrm flipH="1">
                            <a:off x="2440339" y="631268"/>
                            <a:ext cx="2552" cy="570466"/>
                          </a:xfrm>
                          <a:prstGeom prst="line">
                            <a:avLst/>
                          </a:prstGeom>
                          <a:noFill/>
                          <a:ln w="6350">
                            <a:solidFill>
                              <a:srgbClr val="000000"/>
                            </a:solidFill>
                            <a:round/>
                            <a:headEnd/>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05897633" name="直接连接符 505897633"/>
                        <wps:cNvCnPr/>
                        <wps:spPr bwMode="auto">
                          <a:xfrm>
                            <a:off x="2440339" y="1199466"/>
                            <a:ext cx="0" cy="200581"/>
                          </a:xfrm>
                          <a:prstGeom prst="line">
                            <a:avLst/>
                          </a:prstGeom>
                          <a:noFill/>
                          <a:ln w="6350">
                            <a:solidFill>
                              <a:srgbClr val="000000"/>
                            </a:solidFill>
                            <a:prstDash val="dash"/>
                            <a:round/>
                            <a:headEnd type="triangle" w="sm" len="sm"/>
                            <a:tailEnd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93218587" name="直接连接符 793218587"/>
                        <wps:cNvCnPr/>
                        <wps:spPr bwMode="auto">
                          <a:xfrm>
                            <a:off x="2440297" y="1416029"/>
                            <a:ext cx="24" cy="128789"/>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75707184" name="直接连接符 775707184"/>
                        <wps:cNvCnPr/>
                        <wps:spPr bwMode="auto">
                          <a:xfrm>
                            <a:off x="1456191" y="1249049"/>
                            <a:ext cx="774057" cy="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7808929" name="文本框 1"/>
                        <wps:cNvSpPr txBox="1"/>
                        <wps:spPr>
                          <a:xfrm>
                            <a:off x="774012" y="697684"/>
                            <a:ext cx="340732" cy="663886"/>
                          </a:xfrm>
                          <a:prstGeom prst="rect">
                            <a:avLst/>
                          </a:prstGeom>
                          <a:noFill/>
                          <a:ln w="6350">
                            <a:noFill/>
                          </a:ln>
                        </wps:spPr>
                        <wps:txbx>
                          <w:txbxContent>
                            <w:p w14:paraId="65095657" w14:textId="77777777" w:rsidR="00A3305B" w:rsidRDefault="00A3305B" w:rsidP="00A3305B">
                              <w:pPr>
                                <w:adjustRightInd w:val="0"/>
                                <w:snapToGrid w:val="0"/>
                                <w:rPr>
                                  <w:sz w:val="18"/>
                                  <w:szCs w:val="18"/>
                                </w:rPr>
                              </w:pPr>
                              <w:r>
                                <w:rPr>
                                  <w:rFonts w:hint="eastAsia"/>
                                  <w:sz w:val="18"/>
                                  <w:szCs w:val="18"/>
                                </w:rPr>
                                <w:t>测试仪</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180544879" name="文本框 1"/>
                        <wps:cNvSpPr txBox="1"/>
                        <wps:spPr>
                          <a:xfrm>
                            <a:off x="3180235" y="348755"/>
                            <a:ext cx="343535" cy="274955"/>
                          </a:xfrm>
                          <a:prstGeom prst="rect">
                            <a:avLst/>
                          </a:prstGeom>
                          <a:noFill/>
                          <a:ln w="6350">
                            <a:noFill/>
                          </a:ln>
                        </wps:spPr>
                        <wps:txbx>
                          <w:txbxContent>
                            <w:p w14:paraId="3376459F" w14:textId="7EECFCB6" w:rsidR="00A3305B" w:rsidRPr="006C51D4" w:rsidRDefault="006C51D4" w:rsidP="00A3305B">
                              <w:pPr>
                                <w:rPr>
                                  <w:sz w:val="18"/>
                                  <w:szCs w:val="18"/>
                                </w:rPr>
                              </w:pPr>
                              <w:r w:rsidRPr="006C51D4">
                                <w:rPr>
                                  <w:rFonts w:hint="eastAsia"/>
                                  <w:sz w:val="18"/>
                                  <w:szCs w:val="18"/>
                                </w:rPr>
                                <w:t>H</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23356843" name="文本框 1"/>
                        <wps:cNvSpPr txBox="1"/>
                        <wps:spPr>
                          <a:xfrm>
                            <a:off x="1125125" y="475758"/>
                            <a:ext cx="342900" cy="274955"/>
                          </a:xfrm>
                          <a:prstGeom prst="rect">
                            <a:avLst/>
                          </a:prstGeom>
                          <a:noFill/>
                          <a:ln w="6350">
                            <a:noFill/>
                          </a:ln>
                        </wps:spPr>
                        <wps:txbx>
                          <w:txbxContent>
                            <w:p w14:paraId="5B59C292" w14:textId="5CAD614E" w:rsidR="00A3305B" w:rsidRDefault="00A3305B" w:rsidP="00A3305B">
                              <w:pPr>
                                <w:rPr>
                                  <w:sz w:val="18"/>
                                  <w:szCs w:val="18"/>
                                </w:rPr>
                              </w:pPr>
                              <w:r w:rsidRPr="009615D8">
                                <w:rPr>
                                  <w:i/>
                                  <w:iCs/>
                                  <w:sz w:val="18"/>
                                  <w:szCs w:val="18"/>
                                </w:rPr>
                                <w:t>U</w:t>
                              </w:r>
                              <w:r w:rsidR="006C51D4">
                                <w:rPr>
                                  <w:rFonts w:hint="eastAsia"/>
                                  <w:position w:val="-5"/>
                                  <w:sz w:val="18"/>
                                  <w:szCs w:val="18"/>
                                  <w:vertAlign w:val="subscript"/>
                                </w:rPr>
                                <w:t>L</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089220529" name="流程图: 接点 2089220529"/>
                        <wps:cNvSpPr/>
                        <wps:spPr>
                          <a:xfrm>
                            <a:off x="1371589" y="592194"/>
                            <a:ext cx="80645" cy="78105"/>
                          </a:xfrm>
                          <a:prstGeom prst="flowChartConnector">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70271107" name="流程图: 接点 370271107"/>
                        <wps:cNvSpPr/>
                        <wps:spPr>
                          <a:xfrm>
                            <a:off x="1375774" y="1210043"/>
                            <a:ext cx="80645" cy="78105"/>
                          </a:xfrm>
                          <a:prstGeom prst="flowChartConnector">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875725519" name="文本框 1"/>
                        <wps:cNvSpPr txBox="1"/>
                        <wps:spPr>
                          <a:xfrm>
                            <a:off x="1134464" y="1084075"/>
                            <a:ext cx="342265" cy="274955"/>
                          </a:xfrm>
                          <a:prstGeom prst="rect">
                            <a:avLst/>
                          </a:prstGeom>
                          <a:noFill/>
                          <a:ln w="6350">
                            <a:noFill/>
                          </a:ln>
                        </wps:spPr>
                        <wps:txbx>
                          <w:txbxContent>
                            <w:p w14:paraId="0B5D231E" w14:textId="53BC257B" w:rsidR="00A3305B" w:rsidRDefault="00A3305B" w:rsidP="00A3305B">
                              <w:pPr>
                                <w:rPr>
                                  <w:i/>
                                  <w:iCs/>
                                  <w:sz w:val="18"/>
                                  <w:szCs w:val="18"/>
                                </w:rPr>
                              </w:pPr>
                              <w:r>
                                <w:rPr>
                                  <w:i/>
                                  <w:iCs/>
                                  <w:sz w:val="18"/>
                                  <w:szCs w:val="18"/>
                                </w:rPr>
                                <w:t>I</w:t>
                              </w:r>
                              <w:r w:rsidR="006C51D4">
                                <w:rPr>
                                  <w:rFonts w:hint="eastAsia"/>
                                  <w:position w:val="-5"/>
                                  <w:sz w:val="18"/>
                                  <w:szCs w:val="18"/>
                                  <w:vertAlign w:val="subscript"/>
                                </w:rPr>
                                <w:t>IN</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499807993" name="流程图: 接点 1499807993"/>
                        <wps:cNvSpPr/>
                        <wps:spPr>
                          <a:xfrm>
                            <a:off x="3187311" y="1337449"/>
                            <a:ext cx="80010" cy="78105"/>
                          </a:xfrm>
                          <a:prstGeom prst="flowChartConnector">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88810261" name="流程图: 接点 188810261"/>
                        <wps:cNvSpPr/>
                        <wps:spPr>
                          <a:xfrm>
                            <a:off x="3190093" y="586109"/>
                            <a:ext cx="80010" cy="78105"/>
                          </a:xfrm>
                          <a:prstGeom prst="flowChartConnector">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56437534" name="直接连接符 556437534"/>
                        <wps:cNvCnPr/>
                        <wps:spPr bwMode="auto">
                          <a:xfrm>
                            <a:off x="1454572" y="416073"/>
                            <a:ext cx="1775906" cy="3588"/>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27822167" name="直接连接符 427822167"/>
                        <wps:cNvCnPr/>
                        <wps:spPr bwMode="auto">
                          <a:xfrm>
                            <a:off x="1450930" y="631281"/>
                            <a:ext cx="991961" cy="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22080616" name="直接连接符 2122080616"/>
                        <wps:cNvCnPr/>
                        <wps:spPr bwMode="auto">
                          <a:xfrm flipH="1">
                            <a:off x="2439344" y="1544787"/>
                            <a:ext cx="789418" cy="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418080" name="文本框 1"/>
                        <wps:cNvSpPr txBox="1"/>
                        <wps:spPr>
                          <a:xfrm>
                            <a:off x="1120689" y="263640"/>
                            <a:ext cx="343535" cy="274955"/>
                          </a:xfrm>
                          <a:prstGeom prst="rect">
                            <a:avLst/>
                          </a:prstGeom>
                          <a:noFill/>
                          <a:ln w="6350">
                            <a:noFill/>
                          </a:ln>
                        </wps:spPr>
                        <wps:txbx>
                          <w:txbxContent>
                            <w:p w14:paraId="6AE3F229" w14:textId="6C9A621D" w:rsidR="00A3305B" w:rsidRPr="00210A47" w:rsidRDefault="00A3305B" w:rsidP="00A3305B">
                              <w:pPr>
                                <w:rPr>
                                  <w:i/>
                                  <w:iCs/>
                                  <w:sz w:val="18"/>
                                  <w:szCs w:val="18"/>
                                </w:rPr>
                              </w:pPr>
                              <w:r w:rsidRPr="00210A47">
                                <w:rPr>
                                  <w:i/>
                                  <w:iCs/>
                                  <w:sz w:val="18"/>
                                  <w:szCs w:val="18"/>
                                </w:rPr>
                                <w:t>U</w:t>
                              </w:r>
                              <w:r w:rsidR="006C51D4">
                                <w:rPr>
                                  <w:rFonts w:hint="eastAsia"/>
                                  <w:position w:val="-5"/>
                                  <w:sz w:val="18"/>
                                  <w:szCs w:val="18"/>
                                  <w:vertAlign w:val="subscript"/>
                                </w:rPr>
                                <w:t>H</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832444319" name="直接连接符 832444319"/>
                        <wps:cNvCnPr/>
                        <wps:spPr bwMode="auto">
                          <a:xfrm>
                            <a:off x="3228762" y="1416853"/>
                            <a:ext cx="0" cy="12827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91340799" name="直接连接符 691340799"/>
                        <wps:cNvCnPr/>
                        <wps:spPr bwMode="auto">
                          <a:xfrm>
                            <a:off x="3227383" y="419922"/>
                            <a:ext cx="0" cy="168663"/>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84543816" name="文本框 1"/>
                        <wps:cNvSpPr txBox="1"/>
                        <wps:spPr>
                          <a:xfrm>
                            <a:off x="3174660" y="1337426"/>
                            <a:ext cx="343535" cy="274320"/>
                          </a:xfrm>
                          <a:prstGeom prst="rect">
                            <a:avLst/>
                          </a:prstGeom>
                          <a:noFill/>
                          <a:ln w="6350">
                            <a:noFill/>
                          </a:ln>
                        </wps:spPr>
                        <wps:txbx>
                          <w:txbxContent>
                            <w:p w14:paraId="7F580AB5" w14:textId="284D03DA" w:rsidR="006C51D4" w:rsidRDefault="006C51D4" w:rsidP="006C51D4">
                              <w:pPr>
                                <w:rPr>
                                  <w:sz w:val="18"/>
                                  <w:szCs w:val="18"/>
                                </w:rPr>
                              </w:pPr>
                              <w:r>
                                <w:rPr>
                                  <w:rFonts w:hint="eastAsia"/>
                                  <w:sz w:val="18"/>
                                  <w:szCs w:val="18"/>
                                </w:rPr>
                                <w:t>L</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489403372" name="文本框 1"/>
                        <wps:cNvSpPr txBox="1"/>
                        <wps:spPr>
                          <a:xfrm>
                            <a:off x="2917792" y="726723"/>
                            <a:ext cx="649272" cy="663575"/>
                          </a:xfrm>
                          <a:prstGeom prst="rect">
                            <a:avLst/>
                          </a:prstGeom>
                          <a:noFill/>
                          <a:ln w="6350">
                            <a:noFill/>
                          </a:ln>
                        </wps:spPr>
                        <wps:txbx>
                          <w:txbxContent>
                            <w:p w14:paraId="457DCD98" w14:textId="5883B4CC" w:rsidR="00E56DC4" w:rsidRDefault="00E56DC4" w:rsidP="00E56DC4">
                              <w:pPr>
                                <w:adjustRightInd w:val="0"/>
                                <w:snapToGrid w:val="0"/>
                                <w:jc w:val="left"/>
                                <w:rPr>
                                  <w:sz w:val="18"/>
                                  <w:szCs w:val="18"/>
                                </w:rPr>
                              </w:pPr>
                              <w:r>
                                <w:rPr>
                                  <w:rFonts w:hint="eastAsia"/>
                                  <w:sz w:val="18"/>
                                  <w:szCs w:val="18"/>
                                </w:rPr>
                                <w:t>标准电容器</w:t>
                              </w:r>
                              <w:r w:rsidR="000D1965">
                                <w:rPr>
                                  <w:rFonts w:hint="eastAsia"/>
                                  <w:sz w:val="18"/>
                                  <w:szCs w:val="18"/>
                                </w:rPr>
                                <w:t>（</w:t>
                              </w:r>
                              <w:r>
                                <w:rPr>
                                  <w:rFonts w:hint="eastAsia"/>
                                  <w:sz w:val="18"/>
                                  <w:szCs w:val="18"/>
                                </w:rPr>
                                <w:t>标准电感器</w:t>
                              </w:r>
                              <w:r w:rsidR="000D1965">
                                <w:rPr>
                                  <w:rFonts w:hint="eastAsia"/>
                                  <w:sz w:val="18"/>
                                  <w:szCs w:val="18"/>
                                </w:rPr>
                                <w:t>）</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6B72CC07" id="_x0000_s1094" editas="canvas" style="width:323.55pt;height:156.05pt;mso-position-horizontal-relative:char;mso-position-vertical-relative:line" coordsize="41090,19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">
                <v:shape id="_x0000_s1095" type="#_x0000_t75" style="position:absolute;width:41090;height:19812;visibility:visible;mso-wrap-style:square" filled="t" strokeweight=".5pt">
                  <v:fill o:detectmouseclick="t"/>
                  <v:path o:connecttype="none"/>
                </v:shape>
                <v:rect id="矩形 879912514" o:spid="_x0000_s1096" style="position:absolute;left:29956;top:5733;width:4859;height:85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" filled="f" strokecolor="black [3213]" strokeweight=".5pt">
                  <v:textbox>
                    <w:txbxContent>
                      <w:p w14:paraId="7B425B9D" w14:textId="7A071EB1" w:rsidR="00A3305B" w:rsidRPr="00F87C30" w:rsidRDefault="00A3305B" w:rsidP="00F87C30">
                        <w:pPr>
                          <w:pStyle w:val="aff7"/>
                          <w:numPr>
                            <w:ilvl w:val="0"/>
                            <w:numId w:val="16"/>
                          </w:numPr>
                          <w:jc w:val="center"/>
                          <w:rPr>
                            <w:szCs w:val="21"/>
                          </w:rPr>
                        </w:pPr>
                      </w:p>
                    </w:txbxContent>
                  </v:textbox>
                </v:rect>
                <v:rect id="矩形 648791169" o:spid="_x0000_s1097" style="position:absolute;left:7655;top:2063;width:7324;height:153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" filled="f" strokecolor="black [3213]" strokeweight=".5pt">
                  <v:textbox>
                    <w:txbxContent>
                      <w:p w14:paraId="75B388FA" w14:textId="77777777" w:rsidR="00A3305B" w:rsidRDefault="00A3305B" w:rsidP="00A3305B">
                        <w:pPr>
                          <w:jc w:val="center"/>
                          <w:rPr>
                            <w:szCs w:val="21"/>
                          </w:rPr>
                        </w:pPr>
                        <w:r>
                          <w:rPr>
                            <w:szCs w:val="21"/>
                          </w:rPr>
                          <w:t> </w:t>
                        </w:r>
                      </w:p>
                    </w:txbxContent>
                  </v:textbox>
                </v:rect>
                <v:shape id="流程图: 接点 961174584" o:spid="_x0000_s1098" type="#_x0000_t120" style="position:absolute;left:13715;top:3770;width:813;height:7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" filled="f" strokecolor="black [3213]" strokeweight=".5pt">
                  <v:stroke joinstyle="miter"/>
                </v:shape>
                <v:shape id="圆: 空心 1564906946" o:spid="_x0000_s1099" type="#_x0000_t23" style="position:absolute;left:22268;top:10990;width:4261;height:30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" adj="2037" filled="f" strokecolor="black [3213]" strokeweight=".5pt">
                  <v:stroke joinstyle="miter"/>
                  <v:textbox>
                    <w:txbxContent>
                      <w:p w14:paraId="039ACF24" w14:textId="77777777" w:rsidR="00A3305B" w:rsidRDefault="00A3305B" w:rsidP="00A3305B">
                        <w:pPr>
                          <w:jc w:val="center"/>
                          <w:rPr>
                            <w:szCs w:val="21"/>
                          </w:rPr>
                        </w:pPr>
                        <w:r>
                          <w:rPr>
                            <w:szCs w:val="21"/>
                          </w:rPr>
                          <w:t> </w:t>
                        </w:r>
                      </w:p>
                    </w:txbxContent>
                  </v:textbox>
                </v:shape>
                <v:line id="直接连接符 1849042100" o:spid="_x0000_s1100" style="position:absolute;flip:x;visibility:visible;mso-wrap-style:square" from="24403,6312" to="24428,120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" strokeweight=".5pt">
                  <v:stroke endarrowwidth="narrow" endarrowlength="short"/>
                </v:line>
                <v:line id="直接连接符 505897633" o:spid="_x0000_s1101" style="position:absolute;visibility:visible;mso-wrap-style:square" from="24403,11994" to="24403,14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" strokeweight=".5pt">
                  <v:stroke dashstyle="dash" startarrow="block" startarrowwidth="narrow" startarrowlength="short" endarrowwidth="narrow"/>
                </v:line>
                <v:line id="直接连接符 793218587" o:spid="_x0000_s1102" style="position:absolute;visibility:visible;mso-wrap-style:square" from="24402,14160" to="24403,154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" strokeweight=".5pt"/>
                <v:line id="直接连接符 775707184" o:spid="_x0000_s1103" style="position:absolute;visibility:visible;mso-wrap-style:square" from="14561,12490" to="22302,124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" strokeweight=".5pt"/>
                <v:shape id="_x0000_s1104" type="#_x0000_t202" style="position:absolute;left:7740;top:6976;width:3407;height:6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" filled="f" stroked="f" strokeweight=".5pt">
                  <v:textbox>
                    <w:txbxContent>
                      <w:p w14:paraId="65095657" w14:textId="77777777" w:rsidR="00A3305B" w:rsidRDefault="00A3305B" w:rsidP="00A3305B">
                        <w:pPr>
                          <w:adjustRightInd w:val="0"/>
                          <w:snapToGrid w:val="0"/>
                          <w:rPr>
                            <w:sz w:val="18"/>
                            <w:szCs w:val="18"/>
                          </w:rPr>
                        </w:pPr>
                        <w:r>
                          <w:rPr>
                            <w:rFonts w:hint="eastAsia"/>
                            <w:sz w:val="18"/>
                            <w:szCs w:val="18"/>
                          </w:rPr>
                          <w:t>测试仪</w:t>
                        </w:r>
                      </w:p>
                    </w:txbxContent>
                  </v:textbox>
                </v:shape>
                <v:shape id="_x0000_s1105" type="#_x0000_t202" style="position:absolute;left:31802;top:3487;width:3435;height:2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" filled="f" stroked="f" strokeweight=".5pt">
                  <v:textbox>
                    <w:txbxContent>
                      <w:p w14:paraId="3376459F" w14:textId="7EECFCB6" w:rsidR="00A3305B" w:rsidRPr="006C51D4" w:rsidRDefault="006C51D4" w:rsidP="00A3305B">
                        <w:pPr>
                          <w:rPr>
                            <w:sz w:val="18"/>
                            <w:szCs w:val="18"/>
                          </w:rPr>
                        </w:pPr>
                        <w:r w:rsidRPr="006C51D4">
                          <w:rPr>
                            <w:rFonts w:hint="eastAsia"/>
                            <w:sz w:val="18"/>
                            <w:szCs w:val="18"/>
                          </w:rPr>
                          <w:t>H</w:t>
                        </w:r>
                      </w:p>
                    </w:txbxContent>
                  </v:textbox>
                </v:shape>
                <v:shape id="_x0000_s1106" type="#_x0000_t202" style="position:absolute;left:11251;top:4757;width:3429;height:2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" filled="f" stroked="f" strokeweight=".5pt">
                  <v:textbox>
                    <w:txbxContent>
                      <w:p w14:paraId="5B59C292" w14:textId="5CAD614E" w:rsidR="00A3305B" w:rsidRDefault="00A3305B" w:rsidP="00A3305B">
                        <w:pPr>
                          <w:rPr>
                            <w:sz w:val="18"/>
                            <w:szCs w:val="18"/>
                          </w:rPr>
                        </w:pPr>
                        <w:r w:rsidRPr="009615D8">
                          <w:rPr>
                            <w:i/>
                            <w:iCs/>
                            <w:sz w:val="18"/>
                            <w:szCs w:val="18"/>
                          </w:rPr>
                          <w:t>U</w:t>
                        </w:r>
                        <w:r w:rsidR="006C51D4">
                          <w:rPr>
                            <w:rFonts w:hint="eastAsia"/>
                            <w:position w:val="-5"/>
                            <w:sz w:val="18"/>
                            <w:szCs w:val="18"/>
                            <w:vertAlign w:val="subscript"/>
                          </w:rPr>
                          <w:t>L</w:t>
                        </w:r>
                      </w:p>
                    </w:txbxContent>
                  </v:textbox>
                </v:shape>
                <v:shape id="流程图: 接点 2089220529" o:spid="_x0000_s1107" type="#_x0000_t120" style="position:absolute;left:13715;top:5921;width:807;height:7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" filled="f" strokecolor="black [3213]" strokeweight=".5pt">
                  <v:stroke joinstyle="miter"/>
                </v:shape>
                <v:shape id="流程图: 接点 370271107" o:spid="_x0000_s1108" type="#_x0000_t120" style="position:absolute;left:13757;top:12100;width:807;height:7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" filled="f" strokecolor="black [3213]" strokeweight=".5pt">
                  <v:stroke joinstyle="miter"/>
                </v:shape>
                <v:shape id="_x0000_s1109" type="#_x0000_t202" style="position:absolute;left:11344;top:10840;width:3423;height:2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" filled="f" stroked="f" strokeweight=".5pt">
                  <v:textbox>
                    <w:txbxContent>
                      <w:p w14:paraId="0B5D231E" w14:textId="53BC257B" w:rsidR="00A3305B" w:rsidRDefault="00A3305B" w:rsidP="00A3305B">
                        <w:pPr>
                          <w:rPr>
                            <w:i/>
                            <w:iCs/>
                            <w:sz w:val="18"/>
                            <w:szCs w:val="18"/>
                          </w:rPr>
                        </w:pPr>
                        <w:r>
                          <w:rPr>
                            <w:i/>
                            <w:iCs/>
                            <w:sz w:val="18"/>
                            <w:szCs w:val="18"/>
                          </w:rPr>
                          <w:t>I</w:t>
                        </w:r>
                        <w:r w:rsidR="006C51D4">
                          <w:rPr>
                            <w:rFonts w:hint="eastAsia"/>
                            <w:position w:val="-5"/>
                            <w:sz w:val="18"/>
                            <w:szCs w:val="18"/>
                            <w:vertAlign w:val="subscript"/>
                          </w:rPr>
                          <w:t>IN</w:t>
                        </w:r>
                      </w:p>
                    </w:txbxContent>
                  </v:textbox>
                </v:shape>
                <v:shape id="流程图: 接点 1499807993" o:spid="_x0000_s1110" type="#_x0000_t120" style="position:absolute;left:31873;top:13374;width:800;height:7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" filled="f" strokecolor="black [3213]" strokeweight=".5pt">
                  <v:stroke joinstyle="miter"/>
                </v:shape>
                <v:shape id="流程图: 接点 188810261" o:spid="_x0000_s1111" type="#_x0000_t120" style="position:absolute;left:31900;top:5861;width:801;height:7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" filled="f" strokecolor="black [3213]" strokeweight=".5pt">
                  <v:stroke joinstyle="miter"/>
                </v:shape>
                <v:line id="直接连接符 556437534" o:spid="_x0000_s1112" style="position:absolute;visibility:visible;mso-wrap-style:square" from="14545,4160" to="32304,41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" strokeweight=".5pt"/>
                <v:line id="直接连接符 427822167" o:spid="_x0000_s1113" style="position:absolute;visibility:visible;mso-wrap-style:square" from="14509,6312" to="24428,6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" strokeweight=".5pt"/>
                <v:line id="直接连接符 2122080616" o:spid="_x0000_s1114" style="position:absolute;flip:x;visibility:visible;mso-wrap-style:square" from="24393,15447" to="32287,154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" strokeweight=".5pt"/>
                <v:shape id="_x0000_s1115" type="#_x0000_t202" style="position:absolute;left:11206;top:2636;width:3436;height:27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" filled="f" stroked="f" strokeweight=".5pt">
                  <v:textbox>
                    <w:txbxContent>
                      <w:p w14:paraId="6AE3F229" w14:textId="6C9A621D" w:rsidR="00A3305B" w:rsidRPr="00210A47" w:rsidRDefault="00A3305B" w:rsidP="00A3305B">
                        <w:pPr>
                          <w:rPr>
                            <w:i/>
                            <w:iCs/>
                            <w:sz w:val="18"/>
                            <w:szCs w:val="18"/>
                          </w:rPr>
                        </w:pPr>
                        <w:r w:rsidRPr="00210A47">
                          <w:rPr>
                            <w:i/>
                            <w:iCs/>
                            <w:sz w:val="18"/>
                            <w:szCs w:val="18"/>
                          </w:rPr>
                          <w:t>U</w:t>
                        </w:r>
                        <w:r w:rsidR="006C51D4">
                          <w:rPr>
                            <w:rFonts w:hint="eastAsia"/>
                            <w:position w:val="-5"/>
                            <w:sz w:val="18"/>
                            <w:szCs w:val="18"/>
                            <w:vertAlign w:val="subscript"/>
                          </w:rPr>
                          <w:t>H</w:t>
                        </w:r>
                      </w:p>
                    </w:txbxContent>
                  </v:textbox>
                </v:shape>
                <v:line id="直接连接符 832444319" o:spid="_x0000_s1116" style="position:absolute;visibility:visible;mso-wrap-style:square" from="32287,14168" to="32287,154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" strokeweight=".5pt"/>
                <v:line id="直接连接符 691340799" o:spid="_x0000_s1117" style="position:absolute;visibility:visible;mso-wrap-style:square" from="32273,4199" to="32273,5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" strokeweight=".5pt"/>
                <v:shape id="_x0000_s1118" type="#_x0000_t202" style="position:absolute;left:31746;top:13374;width:3435;height:2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" filled="f" stroked="f" strokeweight=".5pt">
                  <v:textbox>
                    <w:txbxContent>
                      <w:p w14:paraId="7F580AB5" w14:textId="284D03DA" w:rsidR="006C51D4" w:rsidRDefault="006C51D4" w:rsidP="006C51D4">
                        <w:pPr>
                          <w:rPr>
                            <w:sz w:val="18"/>
                            <w:szCs w:val="18"/>
                          </w:rPr>
                        </w:pPr>
                        <w:r>
                          <w:rPr>
                            <w:rFonts w:hint="eastAsia"/>
                            <w:sz w:val="18"/>
                            <w:szCs w:val="18"/>
                          </w:rPr>
                          <w:t>L</w:t>
                        </w:r>
                      </w:p>
                    </w:txbxContent>
                  </v:textbox>
                </v:shape>
                <v:shape id="_x0000_s1119" type="#_x0000_t202" style="position:absolute;left:29177;top:7267;width:6493;height:6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" filled="f" stroked="f" strokeweight=".5pt">
                  <v:textbox>
                    <w:txbxContent>
                      <w:p w14:paraId="457DCD98" w14:textId="5883B4CC" w:rsidR="00E56DC4" w:rsidRDefault="00E56DC4" w:rsidP="00E56DC4">
                        <w:pPr>
                          <w:adjustRightInd w:val="0"/>
                          <w:snapToGrid w:val="0"/>
                          <w:jc w:val="left"/>
                          <w:rPr>
                            <w:sz w:val="18"/>
                            <w:szCs w:val="18"/>
                          </w:rPr>
                        </w:pPr>
                        <w:r>
                          <w:rPr>
                            <w:rFonts w:hint="eastAsia"/>
                            <w:sz w:val="18"/>
                            <w:szCs w:val="18"/>
                          </w:rPr>
                          <w:t>标准电容器</w:t>
                        </w:r>
                        <w:r w:rsidR="000D1965">
                          <w:rPr>
                            <w:rFonts w:hint="eastAsia"/>
                            <w:sz w:val="18"/>
                            <w:szCs w:val="18"/>
                          </w:rPr>
                          <w:t>（</w:t>
                        </w:r>
                        <w:r>
                          <w:rPr>
                            <w:rFonts w:hint="eastAsia"/>
                            <w:sz w:val="18"/>
                            <w:szCs w:val="18"/>
                          </w:rPr>
                          <w:t>标准电感器</w:t>
                        </w:r>
                        <w:r w:rsidR="000D1965">
                          <w:rPr>
                            <w:rFonts w:hint="eastAsia"/>
                            <w:sz w:val="18"/>
                            <w:szCs w:val="18"/>
                          </w:rPr>
                          <w:t>）</w:t>
                        </w:r>
                      </w:p>
                    </w:txbxContent>
                  </v:textbox>
                </v:shape>
                <w10:anchorlock/>
              </v:group>
            </w:pict>
          </mc:Fallback>
        </mc:AlternateContent>
      </w:r>
    </w:p>
    <w:p w14:paraId="0E58A99D" w14:textId="1859595E" w:rsidR="009615D8" w:rsidRDefault="005502CC" w:rsidP="00BD7414">
      <w:pPr>
        <w:spacing w:line="360" w:lineRule="auto"/>
        <w:ind w:firstLine="480"/>
        <w:jc w:val="center"/>
        <w:rPr>
          <w:rFonts w:ascii="宋体" w:hAnsi="宋体" w:hint="eastAsia"/>
          <w:color w:val="000000"/>
          <w:sz w:val="24"/>
        </w:rPr>
      </w:pPr>
      <w:r w:rsidRPr="00181A39">
        <w:rPr>
          <w:rFonts w:ascii="宋体" w:hAnsi="宋体" w:hint="eastAsia"/>
          <w:kern w:val="0"/>
          <w:szCs w:val="21"/>
        </w:rPr>
        <w:t>图</w:t>
      </w:r>
      <w:r w:rsidR="00E56DC4">
        <w:rPr>
          <w:rFonts w:ascii="宋体" w:hAnsi="宋体" w:hint="eastAsia"/>
          <w:kern w:val="0"/>
          <w:szCs w:val="21"/>
        </w:rPr>
        <w:t>3</w:t>
      </w:r>
      <w:r w:rsidRPr="00386C03">
        <w:rPr>
          <w:rFonts w:ascii="宋体" w:hAnsi="宋体" w:hint="eastAsia"/>
          <w:kern w:val="0"/>
          <w:szCs w:val="21"/>
        </w:rPr>
        <w:t xml:space="preserve">  采用</w:t>
      </w:r>
      <w:r w:rsidR="00E56DC4">
        <w:rPr>
          <w:rFonts w:ascii="宋体" w:hAnsi="宋体" w:hint="eastAsia"/>
          <w:kern w:val="0"/>
          <w:szCs w:val="21"/>
        </w:rPr>
        <w:t>标准电容器（标准电感器）</w:t>
      </w:r>
      <w:r w:rsidRPr="00386C03">
        <w:rPr>
          <w:rFonts w:ascii="宋体" w:hAnsi="宋体" w:hint="eastAsia"/>
          <w:kern w:val="0"/>
          <w:szCs w:val="21"/>
        </w:rPr>
        <w:t>校准接线图</w:t>
      </w:r>
    </w:p>
    <w:p w14:paraId="5C973B29" w14:textId="38BABA33" w:rsidR="00393530" w:rsidRDefault="00393530" w:rsidP="00393530">
      <w:pPr>
        <w:spacing w:line="360" w:lineRule="auto"/>
        <w:rPr>
          <w:rFonts w:ascii="宋体" w:hAnsi="宋体" w:hint="eastAsia"/>
          <w:sz w:val="24"/>
        </w:rPr>
      </w:pPr>
      <w:r>
        <w:rPr>
          <w:rFonts w:ascii="宋体" w:hAnsi="宋体"/>
          <w:sz w:val="24"/>
        </w:rPr>
        <w:t>7</w:t>
      </w:r>
      <w:r>
        <w:rPr>
          <w:rFonts w:ascii="宋体" w:hAnsi="宋体" w:hint="eastAsia"/>
          <w:sz w:val="24"/>
        </w:rPr>
        <w:t>.2.</w:t>
      </w:r>
      <w:r>
        <w:rPr>
          <w:rFonts w:ascii="宋体" w:hAnsi="宋体"/>
          <w:sz w:val="24"/>
        </w:rPr>
        <w:t>4</w:t>
      </w:r>
      <w:r>
        <w:rPr>
          <w:rFonts w:ascii="宋体" w:hAnsi="宋体" w:hint="eastAsia"/>
          <w:sz w:val="24"/>
        </w:rPr>
        <w:t xml:space="preserve">  </w:t>
      </w:r>
      <w:r>
        <w:rPr>
          <w:rFonts w:ascii="宋体" w:hAnsi="宋体" w:hint="eastAsia"/>
          <w:color w:val="000000"/>
          <w:kern w:val="0"/>
          <w:sz w:val="24"/>
        </w:rPr>
        <w:t>电感量示值</w:t>
      </w:r>
      <w:r w:rsidRPr="00276D1D">
        <w:rPr>
          <w:rFonts w:ascii="宋体" w:hAnsi="宋体" w:hint="eastAsia"/>
          <w:color w:val="000000"/>
          <w:kern w:val="0"/>
          <w:sz w:val="24"/>
        </w:rPr>
        <w:t>误差的校准</w:t>
      </w:r>
    </w:p>
    <w:p w14:paraId="18D1F55D" w14:textId="283AFF9B" w:rsidR="00393530" w:rsidRPr="005E7D05" w:rsidRDefault="009576DF" w:rsidP="005E7D05">
      <w:pPr>
        <w:adjustRightInd w:val="0"/>
        <w:snapToGrid w:val="0"/>
        <w:spacing w:line="360" w:lineRule="auto"/>
        <w:ind w:firstLineChars="200" w:firstLine="480"/>
        <w:jc w:val="left"/>
        <w:rPr>
          <w:sz w:val="24"/>
        </w:rPr>
      </w:pPr>
      <w:r>
        <w:rPr>
          <w:sz w:val="24"/>
        </w:rPr>
        <w:t>测试仪的测量端子直接与</w:t>
      </w:r>
      <w:r>
        <w:rPr>
          <w:rFonts w:hint="eastAsia"/>
          <w:sz w:val="24"/>
        </w:rPr>
        <w:t>校准装置或标准电感器</w:t>
      </w:r>
      <w:r>
        <w:rPr>
          <w:sz w:val="24"/>
        </w:rPr>
        <w:t>相连接，</w:t>
      </w:r>
      <w:r w:rsidR="00A9034C">
        <w:rPr>
          <w:rFonts w:hint="eastAsia"/>
          <w:sz w:val="24"/>
        </w:rPr>
        <w:t>并</w:t>
      </w:r>
      <w:r>
        <w:rPr>
          <w:rFonts w:hint="eastAsia"/>
          <w:sz w:val="24"/>
        </w:rPr>
        <w:t>使测试电流方向与钳形电流传感器</w:t>
      </w:r>
      <w:r w:rsidR="00636BDB">
        <w:rPr>
          <w:rFonts w:hint="eastAsia"/>
          <w:sz w:val="24"/>
        </w:rPr>
        <w:t>标注的</w:t>
      </w:r>
      <w:r>
        <w:rPr>
          <w:rFonts w:hint="eastAsia"/>
          <w:sz w:val="24"/>
        </w:rPr>
        <w:t>电流方向一致</w:t>
      </w:r>
      <w:r w:rsidR="00636BDB">
        <w:rPr>
          <w:rFonts w:hint="eastAsia"/>
          <w:sz w:val="24"/>
        </w:rPr>
        <w:t>。</w:t>
      </w:r>
      <w:r>
        <w:rPr>
          <w:rFonts w:hint="eastAsia"/>
          <w:sz w:val="24"/>
        </w:rPr>
        <w:t>采用校准装置校准</w:t>
      </w:r>
      <w:r w:rsidR="00636BDB">
        <w:rPr>
          <w:rFonts w:hint="eastAsia"/>
          <w:sz w:val="24"/>
        </w:rPr>
        <w:t>的</w:t>
      </w:r>
      <w:r>
        <w:rPr>
          <w:rFonts w:hint="eastAsia"/>
          <w:sz w:val="24"/>
        </w:rPr>
        <w:t>接线</w:t>
      </w:r>
      <w:r>
        <w:rPr>
          <w:sz w:val="24"/>
        </w:rPr>
        <w:t>图如图</w:t>
      </w:r>
      <w:r>
        <w:rPr>
          <w:sz w:val="24"/>
        </w:rPr>
        <w:t>2</w:t>
      </w:r>
      <w:r>
        <w:rPr>
          <w:sz w:val="24"/>
        </w:rPr>
        <w:t>所示</w:t>
      </w:r>
      <w:r>
        <w:rPr>
          <w:rFonts w:hint="eastAsia"/>
          <w:sz w:val="24"/>
        </w:rPr>
        <w:t>，采用标准电感器校准</w:t>
      </w:r>
      <w:r w:rsidR="00636BDB">
        <w:rPr>
          <w:rFonts w:hint="eastAsia"/>
          <w:sz w:val="24"/>
        </w:rPr>
        <w:t>的</w:t>
      </w:r>
      <w:r>
        <w:rPr>
          <w:rFonts w:hint="eastAsia"/>
          <w:sz w:val="24"/>
        </w:rPr>
        <w:t>接线图</w:t>
      </w:r>
      <w:r>
        <w:rPr>
          <w:sz w:val="24"/>
        </w:rPr>
        <w:t>如图</w:t>
      </w:r>
      <w:r>
        <w:rPr>
          <w:rFonts w:hint="eastAsia"/>
          <w:sz w:val="24"/>
        </w:rPr>
        <w:t>3</w:t>
      </w:r>
      <w:r>
        <w:rPr>
          <w:sz w:val="24"/>
        </w:rPr>
        <w:t>所示。</w:t>
      </w:r>
      <w:r w:rsidR="00393530" w:rsidRPr="005E7D05">
        <w:rPr>
          <w:rFonts w:hint="eastAsia"/>
          <w:sz w:val="24"/>
        </w:rPr>
        <w:t>保持钳形电流传感器钳口平面与测试导线垂直，且使测试导线处于钳形电流传感器钳口平面的几何中心位置。调节标准器至校准点，</w:t>
      </w:r>
      <w:r w:rsidR="00850847" w:rsidRPr="005E7D05">
        <w:rPr>
          <w:rFonts w:hint="eastAsia"/>
          <w:sz w:val="24"/>
        </w:rPr>
        <w:t>启动</w:t>
      </w:r>
      <w:r w:rsidR="00393530" w:rsidRPr="005E7D05">
        <w:rPr>
          <w:rFonts w:hint="eastAsia"/>
          <w:sz w:val="24"/>
        </w:rPr>
        <w:t>测试仪</w:t>
      </w:r>
      <w:r w:rsidR="00636BDB" w:rsidRPr="005E7D05">
        <w:rPr>
          <w:rFonts w:hint="eastAsia"/>
          <w:sz w:val="24"/>
        </w:rPr>
        <w:t>的</w:t>
      </w:r>
      <w:r w:rsidR="00393530" w:rsidRPr="005E7D05">
        <w:rPr>
          <w:rFonts w:hint="eastAsia"/>
          <w:sz w:val="24"/>
        </w:rPr>
        <w:t>测量开关，当被校测试仪的工作电压稳定后，读取</w:t>
      </w:r>
      <w:r w:rsidR="00636BDB">
        <w:rPr>
          <w:rFonts w:hint="eastAsia"/>
          <w:sz w:val="24"/>
        </w:rPr>
        <w:t>其显示的电感量值</w:t>
      </w:r>
      <w:r w:rsidR="00393530" w:rsidRPr="005E7D05">
        <w:rPr>
          <w:rFonts w:hint="eastAsia"/>
          <w:sz w:val="24"/>
        </w:rPr>
        <w:t>。</w:t>
      </w:r>
    </w:p>
    <w:p w14:paraId="7588EFC1" w14:textId="77777777" w:rsidR="00B27972" w:rsidRDefault="00B27972" w:rsidP="005E7D05">
      <w:pPr>
        <w:adjustRightInd w:val="0"/>
        <w:snapToGrid w:val="0"/>
        <w:spacing w:line="360" w:lineRule="auto"/>
        <w:ind w:firstLineChars="200" w:firstLine="480"/>
        <w:jc w:val="left"/>
        <w:rPr>
          <w:sz w:val="24"/>
        </w:rPr>
      </w:pPr>
      <w:r>
        <w:rPr>
          <w:sz w:val="24"/>
        </w:rPr>
        <w:t>测试仪电感量示值的绝对误差按公式</w:t>
      </w:r>
      <w:r>
        <w:rPr>
          <w:sz w:val="24"/>
        </w:rPr>
        <w:t>(3)</w:t>
      </w:r>
      <w:r>
        <w:rPr>
          <w:sz w:val="24"/>
        </w:rPr>
        <w:t>计算：</w:t>
      </w:r>
    </w:p>
    <w:p w14:paraId="2162C802" w14:textId="77777777" w:rsidR="00B27972" w:rsidRDefault="00B27972" w:rsidP="00B27972">
      <w:pPr>
        <w:adjustRightInd w:val="0"/>
        <w:snapToGrid w:val="0"/>
        <w:spacing w:line="360" w:lineRule="auto"/>
        <w:ind w:firstLineChars="200" w:firstLine="480"/>
        <w:jc w:val="right"/>
        <w:rPr>
          <w:sz w:val="24"/>
        </w:rPr>
      </w:pPr>
      <w:r>
        <w:rPr>
          <w:sz w:val="24"/>
        </w:rPr>
        <w:t xml:space="preserve">                        </w:t>
      </w:r>
      <w:r>
        <w:rPr>
          <w:sz w:val="24"/>
        </w:rPr>
        <w:object w:dxaOrig="1279" w:dyaOrig="357" w14:anchorId="3393635B">
          <v:shape id="_x0000_i1031" type="#_x0000_t75" style="width:64pt;height:18pt" o:ole="">
            <v:imagedata r:id="rId33" o:title=""/>
          </v:shape>
          <o:OLEObject Type="Embed" ProgID="Equation.DSMT4" ShapeID="_x0000_i1031" DrawAspect="Content" ObjectID="_1815564463" r:id="rId34"/>
        </w:object>
      </w:r>
      <w:r>
        <w:rPr>
          <w:sz w:val="24"/>
        </w:rPr>
        <w:t xml:space="preserve">                            </w:t>
      </w:r>
      <w:r>
        <w:rPr>
          <w:sz w:val="24"/>
        </w:rPr>
        <w:t>（</w:t>
      </w:r>
      <w:r>
        <w:rPr>
          <w:sz w:val="24"/>
        </w:rPr>
        <w:t>3</w:t>
      </w:r>
      <w:r>
        <w:rPr>
          <w:sz w:val="24"/>
        </w:rPr>
        <w:t>）</w:t>
      </w:r>
    </w:p>
    <w:p w14:paraId="659FC92B" w14:textId="77777777" w:rsidR="00B27972" w:rsidRDefault="00B27972" w:rsidP="00B27972">
      <w:pPr>
        <w:adjustRightInd w:val="0"/>
        <w:snapToGrid w:val="0"/>
        <w:spacing w:line="360" w:lineRule="auto"/>
        <w:ind w:firstLineChars="200" w:firstLine="480"/>
        <w:jc w:val="left"/>
        <w:rPr>
          <w:sz w:val="24"/>
        </w:rPr>
      </w:pPr>
      <w:r>
        <w:rPr>
          <w:sz w:val="24"/>
        </w:rPr>
        <w:t>式中：</w:t>
      </w:r>
    </w:p>
    <w:p w14:paraId="3DF56BA9" w14:textId="67D51E1E" w:rsidR="00B27972" w:rsidRDefault="00997493" w:rsidP="00B27972">
      <w:pPr>
        <w:adjustRightInd w:val="0"/>
        <w:snapToGrid w:val="0"/>
        <w:spacing w:line="360" w:lineRule="auto"/>
        <w:ind w:firstLineChars="200" w:firstLine="420"/>
        <w:jc w:val="left"/>
        <w:rPr>
          <w:sz w:val="24"/>
        </w:rPr>
      </w:pPr>
      <w:r w:rsidRPr="004602A7">
        <w:rPr>
          <w:rFonts w:hint="eastAsia"/>
          <w:position w:val="-4"/>
        </w:rPr>
        <w:object w:dxaOrig="360" w:dyaOrig="260" w14:anchorId="46B9FABE">
          <v:shape id="_x0000_i1032" type="#_x0000_t75" style="width:18pt;height:13pt" o:ole="">
            <v:imagedata r:id="rId35" o:title=""/>
          </v:shape>
          <o:OLEObject Type="Embed" ProgID="Equation.DSMT4" ShapeID="_x0000_i1032" DrawAspect="Content" ObjectID="_1815564464" r:id="rId36"/>
        </w:object>
      </w:r>
      <w:r w:rsidRPr="00D66DAA">
        <w:rPr>
          <w:bCs/>
          <w:color w:val="000000"/>
          <w:kern w:val="0"/>
          <w:sz w:val="24"/>
        </w:rPr>
        <w:t>——</w:t>
      </w:r>
      <w:r w:rsidR="00B27972">
        <w:rPr>
          <w:sz w:val="24"/>
        </w:rPr>
        <w:t>测试仪电感量示值的绝对误差，</w:t>
      </w:r>
      <w:proofErr w:type="spellStart"/>
      <w:r w:rsidR="00B27972">
        <w:rPr>
          <w:sz w:val="24"/>
        </w:rPr>
        <w:t>mH</w:t>
      </w:r>
      <w:proofErr w:type="spellEnd"/>
      <w:r w:rsidR="00B27972">
        <w:rPr>
          <w:sz w:val="24"/>
        </w:rPr>
        <w:t>；</w:t>
      </w:r>
    </w:p>
    <w:p w14:paraId="0B300199" w14:textId="3CA99BAD" w:rsidR="00B27972" w:rsidRDefault="00997493" w:rsidP="00B27972">
      <w:pPr>
        <w:adjustRightInd w:val="0"/>
        <w:snapToGrid w:val="0"/>
        <w:spacing w:line="360" w:lineRule="auto"/>
        <w:ind w:firstLineChars="200" w:firstLine="420"/>
        <w:jc w:val="left"/>
        <w:rPr>
          <w:sz w:val="24"/>
        </w:rPr>
      </w:pPr>
      <w:r w:rsidRPr="004602A7">
        <w:rPr>
          <w:rFonts w:hint="eastAsia"/>
          <w:position w:val="-12"/>
        </w:rPr>
        <w:object w:dxaOrig="300" w:dyaOrig="360" w14:anchorId="0DB6E631">
          <v:shape id="_x0000_i1033" type="#_x0000_t75" style="width:15pt;height:18pt" o:ole="">
            <v:imagedata r:id="rId37" o:title=""/>
          </v:shape>
          <o:OLEObject Type="Embed" ProgID="Equation.DSMT4" ShapeID="_x0000_i1033" DrawAspect="Content" ObjectID="_1815564465" r:id="rId38"/>
        </w:object>
      </w:r>
      <w:bookmarkStart w:id="153" w:name="OLE_LINK10"/>
      <w:r w:rsidRPr="00997493">
        <w:rPr>
          <w:bCs/>
          <w:sz w:val="24"/>
        </w:rPr>
        <w:t>——</w:t>
      </w:r>
      <w:bookmarkEnd w:id="153"/>
      <w:r w:rsidR="00B27972">
        <w:rPr>
          <w:sz w:val="24"/>
        </w:rPr>
        <w:t>被校测试仪电感量示值，</w:t>
      </w:r>
      <w:proofErr w:type="spellStart"/>
      <w:r w:rsidR="00B27972">
        <w:rPr>
          <w:sz w:val="24"/>
        </w:rPr>
        <w:t>mH</w:t>
      </w:r>
      <w:proofErr w:type="spellEnd"/>
      <w:r w:rsidR="00B27972">
        <w:rPr>
          <w:sz w:val="24"/>
        </w:rPr>
        <w:t>。</w:t>
      </w:r>
    </w:p>
    <w:p w14:paraId="4BB9FDD5" w14:textId="0EAD76A7" w:rsidR="00B27972" w:rsidRDefault="00997493" w:rsidP="00997493">
      <w:pPr>
        <w:adjustRightInd w:val="0"/>
        <w:snapToGrid w:val="0"/>
        <w:spacing w:line="360" w:lineRule="auto"/>
        <w:ind w:firstLineChars="200" w:firstLine="420"/>
        <w:jc w:val="left"/>
        <w:rPr>
          <w:sz w:val="24"/>
        </w:rPr>
      </w:pPr>
      <w:r w:rsidRPr="004602A7">
        <w:rPr>
          <w:rFonts w:hint="eastAsia"/>
          <w:position w:val="-12"/>
        </w:rPr>
        <w:object w:dxaOrig="300" w:dyaOrig="360" w14:anchorId="31F34397">
          <v:shape id="_x0000_i1034" type="#_x0000_t75" style="width:15pt;height:18pt" o:ole="">
            <v:imagedata r:id="rId39" o:title=""/>
          </v:shape>
          <o:OLEObject Type="Embed" ProgID="Equation.DSMT4" ShapeID="_x0000_i1034" DrawAspect="Content" ObjectID="_1815564466" r:id="rId40"/>
        </w:object>
      </w:r>
      <w:r w:rsidRPr="00997493">
        <w:rPr>
          <w:bCs/>
          <w:sz w:val="24"/>
        </w:rPr>
        <w:t>——</w:t>
      </w:r>
      <w:r w:rsidR="00B27972">
        <w:rPr>
          <w:sz w:val="24"/>
        </w:rPr>
        <w:t>标准器标准电感值，</w:t>
      </w:r>
      <w:proofErr w:type="spellStart"/>
      <w:r w:rsidR="00B27972">
        <w:rPr>
          <w:sz w:val="24"/>
        </w:rPr>
        <w:t>mH</w:t>
      </w:r>
      <w:proofErr w:type="spellEnd"/>
      <w:r w:rsidR="00B27972">
        <w:rPr>
          <w:sz w:val="24"/>
        </w:rPr>
        <w:t>。</w:t>
      </w:r>
    </w:p>
    <w:p w14:paraId="394BB783" w14:textId="77777777" w:rsidR="00B27972" w:rsidRDefault="00B27972" w:rsidP="00B27972">
      <w:pPr>
        <w:adjustRightInd w:val="0"/>
        <w:snapToGrid w:val="0"/>
        <w:spacing w:line="360" w:lineRule="auto"/>
        <w:ind w:firstLineChars="200" w:firstLine="480"/>
        <w:jc w:val="left"/>
        <w:rPr>
          <w:sz w:val="24"/>
        </w:rPr>
      </w:pPr>
      <w:r>
        <w:rPr>
          <w:sz w:val="24"/>
        </w:rPr>
        <w:t>被校测试仪电感量示值的相对误差按式</w:t>
      </w:r>
      <w:r>
        <w:rPr>
          <w:sz w:val="24"/>
        </w:rPr>
        <w:t>(4)</w:t>
      </w:r>
      <w:r>
        <w:rPr>
          <w:sz w:val="24"/>
        </w:rPr>
        <w:t>计算：</w:t>
      </w:r>
    </w:p>
    <w:p w14:paraId="28CBDBFB" w14:textId="3ECA3BC0" w:rsidR="00B27972" w:rsidRDefault="00B27972" w:rsidP="00B27972">
      <w:pPr>
        <w:adjustRightInd w:val="0"/>
        <w:snapToGrid w:val="0"/>
        <w:spacing w:line="360" w:lineRule="auto"/>
        <w:ind w:firstLineChars="200" w:firstLine="480"/>
        <w:jc w:val="right"/>
        <w:rPr>
          <w:sz w:val="24"/>
        </w:rPr>
      </w:pPr>
      <w:r>
        <w:rPr>
          <w:sz w:val="24"/>
        </w:rPr>
        <w:t xml:space="preserve">                      </w:t>
      </w:r>
      <w:r>
        <w:rPr>
          <w:sz w:val="24"/>
        </w:rPr>
        <w:object w:dxaOrig="2235" w:dyaOrig="760" w14:anchorId="2D68F1BE">
          <v:shape id="_x0000_i1035" type="#_x0000_t75" style="width:111.95pt;height:38pt" o:ole="">
            <v:imagedata r:id="rId41" o:title=""/>
          </v:shape>
          <o:OLEObject Type="Embed" ProgID="Equation.DSMT4" ShapeID="_x0000_i1035" DrawAspect="Content" ObjectID="_1815564467" r:id="rId42"/>
        </w:object>
      </w:r>
      <w:r>
        <w:rPr>
          <w:sz w:val="24"/>
        </w:rPr>
        <w:t xml:space="preserve">       </w:t>
      </w:r>
      <w:r w:rsidR="00F77EC8">
        <w:rPr>
          <w:rFonts w:hint="eastAsia"/>
          <w:sz w:val="24"/>
        </w:rPr>
        <w:t xml:space="preserve">  </w:t>
      </w:r>
      <w:r>
        <w:rPr>
          <w:sz w:val="24"/>
        </w:rPr>
        <w:t xml:space="preserve">              </w:t>
      </w:r>
      <w:r>
        <w:rPr>
          <w:sz w:val="24"/>
        </w:rPr>
        <w:t>（</w:t>
      </w:r>
      <w:r>
        <w:rPr>
          <w:sz w:val="24"/>
        </w:rPr>
        <w:t>4</w:t>
      </w:r>
      <w:r>
        <w:rPr>
          <w:sz w:val="24"/>
        </w:rPr>
        <w:t>）</w:t>
      </w:r>
    </w:p>
    <w:p w14:paraId="2CA325C0" w14:textId="77777777" w:rsidR="00B27972" w:rsidRDefault="00B27972" w:rsidP="00B27972">
      <w:pPr>
        <w:adjustRightInd w:val="0"/>
        <w:snapToGrid w:val="0"/>
        <w:spacing w:line="360" w:lineRule="auto"/>
        <w:ind w:firstLineChars="200" w:firstLine="480"/>
        <w:jc w:val="left"/>
        <w:rPr>
          <w:sz w:val="24"/>
        </w:rPr>
      </w:pPr>
      <w:r>
        <w:rPr>
          <w:sz w:val="24"/>
        </w:rPr>
        <w:t>式中：</w:t>
      </w:r>
    </w:p>
    <w:p w14:paraId="12318FAC" w14:textId="75ECE41D" w:rsidR="00393530" w:rsidRPr="00B27972" w:rsidRDefault="00000000" w:rsidP="00B27972">
      <w:pPr>
        <w:adjustRightInd w:val="0"/>
        <w:snapToGrid w:val="0"/>
        <w:spacing w:line="360" w:lineRule="auto"/>
        <w:ind w:firstLineChars="329" w:firstLine="790"/>
        <w:jc w:val="left"/>
        <w:rPr>
          <w:sz w:val="24"/>
        </w:rPr>
      </w:pPr>
      <w:r>
        <w:rPr>
          <w:sz w:val="24"/>
        </w:rPr>
        <w:object w:dxaOrig="1440" w:dyaOrig="1440" w14:anchorId="73434F59">
          <v:shape id="_x0000_s2102" type="#_x0000_t75" style="position:absolute;left:0;text-align:left;margin-left:24pt;margin-top:0;width:13.25pt;height:17.85pt;z-index:251664896;mso-width-relative:page;mso-height-relative:page">
            <v:imagedata r:id="rId43" o:title=""/>
          </v:shape>
          <o:OLEObject Type="Embed" ProgID="Equation.DSMT4" ShapeID="_x0000_s2102" DrawAspect="Content" ObjectID="_1815564496" r:id="rId44"/>
        </w:object>
      </w:r>
      <w:r w:rsidR="00B27972">
        <w:rPr>
          <w:sz w:val="24"/>
        </w:rPr>
        <w:t>——</w:t>
      </w:r>
      <w:r w:rsidR="00B27972">
        <w:rPr>
          <w:sz w:val="24"/>
        </w:rPr>
        <w:t>测试仪电感量示值的相对误差。</w:t>
      </w:r>
    </w:p>
    <w:p w14:paraId="33D060C3" w14:textId="12211BC1" w:rsidR="00F17F65" w:rsidRPr="00F17F65" w:rsidRDefault="00961DAA" w:rsidP="00F17F65">
      <w:pPr>
        <w:pStyle w:val="1"/>
        <w:keepNext/>
        <w:widowControl/>
        <w:numPr>
          <w:ilvl w:val="0"/>
          <w:numId w:val="5"/>
        </w:numPr>
        <w:tabs>
          <w:tab w:val="clear" w:pos="0"/>
        </w:tabs>
        <w:snapToGrid w:val="0"/>
        <w:spacing w:beforeLines="50" w:before="156" w:beforeAutospacing="0" w:afterLines="50" w:after="156" w:afterAutospacing="0" w:line="360" w:lineRule="auto"/>
        <w:rPr>
          <w:rFonts w:ascii="黑体" w:eastAsia="黑体" w:hAnsi="黑体"/>
          <w:kern w:val="0"/>
          <w:sz w:val="24"/>
          <w:szCs w:val="24"/>
        </w:rPr>
      </w:pPr>
      <w:bookmarkStart w:id="154" w:name="_Toc373141362"/>
      <w:bookmarkStart w:id="155" w:name="_Toc373144635"/>
      <w:bookmarkStart w:id="156" w:name="_Toc373146373"/>
      <w:bookmarkStart w:id="157" w:name="_Toc355363561"/>
      <w:bookmarkStart w:id="158" w:name="_Toc355601025"/>
      <w:bookmarkStart w:id="159" w:name="_Toc371452948"/>
      <w:bookmarkStart w:id="160" w:name="_Toc371453482"/>
      <w:bookmarkStart w:id="161" w:name="_Toc372011156"/>
      <w:bookmarkStart w:id="162" w:name="_Toc372011462"/>
      <w:bookmarkStart w:id="163" w:name="_Toc372011845"/>
      <w:bookmarkStart w:id="164" w:name="_Toc372014241"/>
      <w:bookmarkStart w:id="165" w:name="_Toc372015037"/>
      <w:bookmarkStart w:id="166" w:name="_Toc372015121"/>
      <w:bookmarkStart w:id="167" w:name="_Toc372204005"/>
      <w:bookmarkStart w:id="168" w:name="_Toc381281046"/>
      <w:bookmarkStart w:id="169" w:name="_Toc381281378"/>
      <w:bookmarkStart w:id="170" w:name="_Toc381281531"/>
      <w:bookmarkStart w:id="171" w:name="_Toc387411785"/>
      <w:bookmarkStart w:id="172" w:name="_Toc387414397"/>
      <w:bookmarkStart w:id="173" w:name="_Toc403998169"/>
      <w:bookmarkStart w:id="174" w:name="_Toc404352477"/>
      <w:bookmarkStart w:id="175" w:name="_Toc411243166"/>
      <w:bookmarkStart w:id="176" w:name="_Toc504554155"/>
      <w:bookmarkStart w:id="177" w:name="_Toc202450898"/>
      <w:bookmarkEnd w:id="154"/>
      <w:bookmarkEnd w:id="155"/>
      <w:bookmarkEnd w:id="156"/>
      <w:r w:rsidRPr="00B904A4">
        <w:rPr>
          <w:rFonts w:ascii="黑体" w:eastAsia="黑体" w:hAnsi="黑体"/>
          <w:kern w:val="0"/>
          <w:sz w:val="24"/>
          <w:szCs w:val="24"/>
        </w:rPr>
        <w:t>校准结果</w:t>
      </w:r>
      <w:bookmarkEnd w:id="157"/>
      <w:bookmarkEnd w:id="158"/>
      <w:bookmarkEnd w:id="159"/>
      <w:bookmarkEnd w:id="160"/>
      <w:bookmarkEnd w:id="161"/>
      <w:bookmarkEnd w:id="162"/>
      <w:bookmarkEnd w:id="163"/>
      <w:bookmarkEnd w:id="164"/>
      <w:bookmarkEnd w:id="165"/>
      <w:bookmarkEnd w:id="166"/>
      <w:bookmarkEnd w:id="167"/>
      <w:r w:rsidRPr="00B904A4">
        <w:rPr>
          <w:rFonts w:ascii="黑体" w:eastAsia="黑体" w:hAnsi="黑体"/>
          <w:kern w:val="0"/>
          <w:sz w:val="24"/>
          <w:szCs w:val="24"/>
        </w:rPr>
        <w:t>表达</w:t>
      </w:r>
      <w:bookmarkEnd w:id="168"/>
      <w:bookmarkEnd w:id="169"/>
      <w:bookmarkEnd w:id="170"/>
      <w:bookmarkEnd w:id="171"/>
      <w:bookmarkEnd w:id="172"/>
      <w:bookmarkEnd w:id="173"/>
      <w:bookmarkEnd w:id="174"/>
      <w:bookmarkEnd w:id="175"/>
      <w:bookmarkEnd w:id="176"/>
      <w:bookmarkEnd w:id="177"/>
    </w:p>
    <w:p w14:paraId="23661503" w14:textId="32F761E4" w:rsidR="00F17F65" w:rsidRPr="00BC7084" w:rsidRDefault="00F17F65" w:rsidP="00F17F65">
      <w:pPr>
        <w:spacing w:line="420" w:lineRule="exact"/>
        <w:ind w:firstLineChars="200" w:firstLine="480"/>
        <w:rPr>
          <w:rFonts w:ascii="宋体" w:hAnsi="宋体" w:hint="eastAsia"/>
          <w:sz w:val="24"/>
        </w:rPr>
      </w:pPr>
      <w:r w:rsidRPr="00BC7084">
        <w:rPr>
          <w:rFonts w:ascii="宋体" w:hAnsi="宋体"/>
          <w:sz w:val="24"/>
        </w:rPr>
        <w:t>校准结果应在校准证书</w:t>
      </w:r>
      <w:r>
        <w:rPr>
          <w:rFonts w:ascii="宋体" w:hAnsi="宋体" w:hint="eastAsia"/>
          <w:sz w:val="24"/>
        </w:rPr>
        <w:t>（报告）</w:t>
      </w:r>
      <w:r w:rsidRPr="00BC7084">
        <w:rPr>
          <w:rFonts w:ascii="宋体" w:hAnsi="宋体"/>
          <w:sz w:val="24"/>
        </w:rPr>
        <w:t>上反映</w:t>
      </w:r>
      <w:r w:rsidRPr="00BC7084">
        <w:rPr>
          <w:rFonts w:ascii="宋体" w:hAnsi="宋体" w:hint="eastAsia"/>
          <w:sz w:val="24"/>
        </w:rPr>
        <w:t>，</w:t>
      </w:r>
      <w:r w:rsidRPr="00BC7084">
        <w:rPr>
          <w:rFonts w:ascii="宋体" w:hAnsi="宋体"/>
          <w:sz w:val="24"/>
        </w:rPr>
        <w:t>校准证书</w:t>
      </w:r>
      <w:r>
        <w:rPr>
          <w:rFonts w:ascii="宋体" w:hAnsi="宋体" w:hint="eastAsia"/>
          <w:sz w:val="24"/>
        </w:rPr>
        <w:t>（报告）</w:t>
      </w:r>
      <w:r w:rsidRPr="00BC7084">
        <w:rPr>
          <w:rFonts w:ascii="宋体" w:hAnsi="宋体"/>
          <w:sz w:val="24"/>
        </w:rPr>
        <w:t>应至少包括以下信息</w:t>
      </w:r>
      <w:r w:rsidRPr="00BC7084">
        <w:rPr>
          <w:rFonts w:ascii="宋体" w:hAnsi="宋体" w:hint="eastAsia"/>
          <w:sz w:val="24"/>
        </w:rPr>
        <w:t>：</w:t>
      </w:r>
    </w:p>
    <w:p w14:paraId="1E40E6D0" w14:textId="77777777" w:rsidR="00F17F65" w:rsidRPr="00BC7084" w:rsidRDefault="00F17F65" w:rsidP="00F17F65">
      <w:pPr>
        <w:spacing w:line="420" w:lineRule="exact"/>
        <w:ind w:firstLineChars="200" w:firstLine="480"/>
        <w:rPr>
          <w:rFonts w:ascii="宋体" w:hAnsi="宋体" w:hint="eastAsia"/>
          <w:sz w:val="24"/>
        </w:rPr>
      </w:pPr>
      <w:r w:rsidRPr="00BC7084">
        <w:rPr>
          <w:rFonts w:ascii="宋体" w:hAnsi="宋体"/>
          <w:sz w:val="24"/>
        </w:rPr>
        <w:t>a)</w:t>
      </w:r>
      <w:r>
        <w:rPr>
          <w:rFonts w:ascii="宋体" w:hAnsi="宋体" w:hint="eastAsia"/>
          <w:sz w:val="24"/>
        </w:rPr>
        <w:t xml:space="preserve"> </w:t>
      </w:r>
      <w:r w:rsidRPr="00BC7084">
        <w:rPr>
          <w:rFonts w:ascii="宋体" w:hAnsi="宋体"/>
          <w:sz w:val="24"/>
        </w:rPr>
        <w:t>标题</w:t>
      </w:r>
      <w:r w:rsidRPr="00BC7084">
        <w:rPr>
          <w:rFonts w:ascii="宋体" w:hAnsi="宋体" w:hint="eastAsia"/>
          <w:sz w:val="24"/>
        </w:rPr>
        <w:t>，</w:t>
      </w:r>
      <w:r w:rsidRPr="00BC7084">
        <w:rPr>
          <w:rFonts w:ascii="宋体" w:hAnsi="宋体"/>
          <w:sz w:val="24"/>
        </w:rPr>
        <w:t>如</w:t>
      </w:r>
      <w:r w:rsidRPr="00BC7084">
        <w:rPr>
          <w:rFonts w:ascii="宋体" w:hAnsi="宋体" w:hint="eastAsia"/>
          <w:sz w:val="24"/>
        </w:rPr>
        <w:t>“</w:t>
      </w:r>
      <w:r w:rsidRPr="00BC7084">
        <w:rPr>
          <w:rFonts w:ascii="宋体" w:hAnsi="宋体"/>
          <w:sz w:val="24"/>
        </w:rPr>
        <w:t>校准证书</w:t>
      </w:r>
      <w:r w:rsidRPr="00BC7084">
        <w:rPr>
          <w:rFonts w:ascii="宋体" w:hAnsi="宋体" w:hint="eastAsia"/>
          <w:sz w:val="24"/>
        </w:rPr>
        <w:t>”；</w:t>
      </w:r>
    </w:p>
    <w:p w14:paraId="3AE3816B" w14:textId="77777777" w:rsidR="00F17F65" w:rsidRPr="00BC7084" w:rsidRDefault="00F17F65" w:rsidP="00F17F65">
      <w:pPr>
        <w:spacing w:line="420" w:lineRule="exact"/>
        <w:ind w:firstLineChars="200" w:firstLine="480"/>
        <w:rPr>
          <w:rFonts w:ascii="宋体" w:hAnsi="宋体" w:hint="eastAsia"/>
          <w:sz w:val="24"/>
        </w:rPr>
      </w:pPr>
      <w:r w:rsidRPr="00BC7084">
        <w:rPr>
          <w:rFonts w:ascii="宋体" w:hAnsi="宋体"/>
          <w:sz w:val="24"/>
        </w:rPr>
        <w:t>b)</w:t>
      </w:r>
      <w:r>
        <w:rPr>
          <w:rFonts w:ascii="宋体" w:hAnsi="宋体" w:hint="eastAsia"/>
          <w:sz w:val="24"/>
        </w:rPr>
        <w:t xml:space="preserve"> </w:t>
      </w:r>
      <w:r w:rsidRPr="00BC7084">
        <w:rPr>
          <w:rFonts w:ascii="宋体" w:hAnsi="宋体"/>
          <w:sz w:val="24"/>
        </w:rPr>
        <w:t>实验室名称和地址</w:t>
      </w:r>
      <w:r w:rsidRPr="00BC7084">
        <w:rPr>
          <w:rFonts w:ascii="宋体" w:hAnsi="宋体" w:hint="eastAsia"/>
          <w:sz w:val="24"/>
        </w:rPr>
        <w:t>；</w:t>
      </w:r>
    </w:p>
    <w:p w14:paraId="44E8C721" w14:textId="77777777" w:rsidR="00F17F65" w:rsidRPr="00BC7084" w:rsidRDefault="00F17F65" w:rsidP="00F17F65">
      <w:pPr>
        <w:spacing w:line="420" w:lineRule="exact"/>
        <w:ind w:firstLineChars="200" w:firstLine="480"/>
        <w:rPr>
          <w:rFonts w:ascii="宋体" w:hAnsi="宋体" w:hint="eastAsia"/>
          <w:sz w:val="24"/>
        </w:rPr>
      </w:pPr>
      <w:r w:rsidRPr="00BC7084">
        <w:rPr>
          <w:rFonts w:ascii="宋体" w:hAnsi="宋体"/>
          <w:sz w:val="24"/>
        </w:rPr>
        <w:t>c)</w:t>
      </w:r>
      <w:r>
        <w:rPr>
          <w:rFonts w:ascii="宋体" w:hAnsi="宋体" w:hint="eastAsia"/>
          <w:sz w:val="24"/>
        </w:rPr>
        <w:t xml:space="preserve"> </w:t>
      </w:r>
      <w:r w:rsidRPr="00BC7084">
        <w:rPr>
          <w:rFonts w:ascii="宋体" w:hAnsi="宋体"/>
          <w:sz w:val="24"/>
        </w:rPr>
        <w:t>进行校准的地点(如果与实验室的地址不同)</w:t>
      </w:r>
      <w:r w:rsidRPr="00BC7084">
        <w:rPr>
          <w:rFonts w:ascii="宋体" w:hAnsi="宋体" w:hint="eastAsia"/>
          <w:sz w:val="24"/>
        </w:rPr>
        <w:t>；</w:t>
      </w:r>
    </w:p>
    <w:p w14:paraId="312C0DFD" w14:textId="77777777" w:rsidR="00F17F65" w:rsidRPr="00BC7084" w:rsidRDefault="00F17F65" w:rsidP="00F17F65">
      <w:pPr>
        <w:spacing w:line="420" w:lineRule="exact"/>
        <w:ind w:firstLineChars="200" w:firstLine="480"/>
        <w:rPr>
          <w:rFonts w:ascii="宋体" w:hAnsi="宋体" w:hint="eastAsia"/>
          <w:sz w:val="24"/>
        </w:rPr>
      </w:pPr>
      <w:r w:rsidRPr="00BC7084">
        <w:rPr>
          <w:rFonts w:ascii="宋体" w:hAnsi="宋体"/>
          <w:sz w:val="24"/>
        </w:rPr>
        <w:t>d)</w:t>
      </w:r>
      <w:r>
        <w:rPr>
          <w:rFonts w:ascii="宋体" w:hAnsi="宋体" w:hint="eastAsia"/>
          <w:sz w:val="24"/>
        </w:rPr>
        <w:t xml:space="preserve"> </w:t>
      </w:r>
      <w:r>
        <w:rPr>
          <w:rFonts w:ascii="宋体" w:hAnsi="宋体"/>
          <w:sz w:val="24"/>
        </w:rPr>
        <w:t>证书</w:t>
      </w:r>
      <w:r>
        <w:rPr>
          <w:rFonts w:ascii="宋体" w:hAnsi="宋体" w:hint="eastAsia"/>
          <w:sz w:val="24"/>
        </w:rPr>
        <w:t>或报告</w:t>
      </w:r>
      <w:r w:rsidRPr="00BC7084">
        <w:rPr>
          <w:rFonts w:ascii="宋体" w:hAnsi="宋体"/>
          <w:sz w:val="24"/>
        </w:rPr>
        <w:t>的唯一性标识(如编号)</w:t>
      </w:r>
      <w:r w:rsidRPr="00BC7084">
        <w:rPr>
          <w:rFonts w:ascii="宋体" w:hAnsi="宋体" w:hint="eastAsia"/>
          <w:sz w:val="24"/>
        </w:rPr>
        <w:t>，</w:t>
      </w:r>
      <w:r w:rsidRPr="00BC7084">
        <w:rPr>
          <w:rFonts w:ascii="宋体" w:hAnsi="宋体"/>
          <w:sz w:val="24"/>
        </w:rPr>
        <w:t>每页及总页数的标识</w:t>
      </w:r>
      <w:r w:rsidRPr="00BC7084">
        <w:rPr>
          <w:rFonts w:ascii="宋体" w:hAnsi="宋体" w:hint="eastAsia"/>
          <w:sz w:val="24"/>
        </w:rPr>
        <w:t>；</w:t>
      </w:r>
    </w:p>
    <w:p w14:paraId="022163F4" w14:textId="77777777" w:rsidR="00F17F65" w:rsidRPr="00BC7084" w:rsidRDefault="00F17F65" w:rsidP="00F17F65">
      <w:pPr>
        <w:spacing w:line="420" w:lineRule="exact"/>
        <w:ind w:firstLineChars="200" w:firstLine="480"/>
        <w:rPr>
          <w:rFonts w:ascii="宋体" w:hAnsi="宋体" w:hint="eastAsia"/>
          <w:sz w:val="24"/>
        </w:rPr>
      </w:pPr>
      <w:r w:rsidRPr="00BC7084">
        <w:rPr>
          <w:rFonts w:ascii="宋体" w:hAnsi="宋体"/>
          <w:sz w:val="24"/>
        </w:rPr>
        <w:t>e)</w:t>
      </w:r>
      <w:r>
        <w:rPr>
          <w:rFonts w:ascii="宋体" w:hAnsi="宋体" w:hint="eastAsia"/>
          <w:sz w:val="24"/>
        </w:rPr>
        <w:t xml:space="preserve"> </w:t>
      </w:r>
      <w:r w:rsidRPr="00BC7084">
        <w:rPr>
          <w:rFonts w:ascii="宋体" w:hAnsi="宋体"/>
          <w:sz w:val="24"/>
        </w:rPr>
        <w:t>客户的名称和地址</w:t>
      </w:r>
      <w:r w:rsidRPr="00BC7084">
        <w:rPr>
          <w:rFonts w:ascii="宋体" w:hAnsi="宋体" w:hint="eastAsia"/>
          <w:sz w:val="24"/>
        </w:rPr>
        <w:t>；</w:t>
      </w:r>
    </w:p>
    <w:p w14:paraId="56042E3A" w14:textId="77777777" w:rsidR="00F17F65" w:rsidRPr="00BC7084" w:rsidRDefault="00F17F65" w:rsidP="00F17F65">
      <w:pPr>
        <w:spacing w:line="420" w:lineRule="exact"/>
        <w:ind w:firstLineChars="200" w:firstLine="480"/>
        <w:rPr>
          <w:rFonts w:ascii="宋体" w:hAnsi="宋体" w:hint="eastAsia"/>
          <w:sz w:val="24"/>
        </w:rPr>
      </w:pPr>
      <w:r w:rsidRPr="00BC7084">
        <w:rPr>
          <w:rFonts w:ascii="宋体" w:hAnsi="宋体"/>
          <w:sz w:val="24"/>
        </w:rPr>
        <w:t>f)</w:t>
      </w:r>
      <w:r>
        <w:rPr>
          <w:rFonts w:ascii="宋体" w:hAnsi="宋体" w:hint="eastAsia"/>
          <w:sz w:val="24"/>
        </w:rPr>
        <w:t xml:space="preserve"> </w:t>
      </w:r>
      <w:r w:rsidRPr="00BC7084">
        <w:rPr>
          <w:rFonts w:ascii="宋体" w:hAnsi="宋体"/>
          <w:sz w:val="24"/>
        </w:rPr>
        <w:t>被校对</w:t>
      </w:r>
      <w:proofErr w:type="gramStart"/>
      <w:r w:rsidRPr="00BC7084">
        <w:rPr>
          <w:rFonts w:ascii="宋体" w:hAnsi="宋体"/>
          <w:sz w:val="24"/>
        </w:rPr>
        <w:t>象</w:t>
      </w:r>
      <w:proofErr w:type="gramEnd"/>
      <w:r w:rsidRPr="00BC7084">
        <w:rPr>
          <w:rFonts w:ascii="宋体" w:hAnsi="宋体"/>
          <w:sz w:val="24"/>
        </w:rPr>
        <w:t>的描述和明确标识</w:t>
      </w:r>
      <w:r w:rsidRPr="00BC7084">
        <w:rPr>
          <w:rFonts w:ascii="宋体" w:hAnsi="宋体" w:hint="eastAsia"/>
          <w:sz w:val="24"/>
        </w:rPr>
        <w:t>；</w:t>
      </w:r>
    </w:p>
    <w:p w14:paraId="796E55D0" w14:textId="77777777" w:rsidR="00F17F65" w:rsidRPr="00BC7084" w:rsidRDefault="00F17F65" w:rsidP="00F17F65">
      <w:pPr>
        <w:spacing w:line="420" w:lineRule="exact"/>
        <w:ind w:firstLineChars="200" w:firstLine="480"/>
        <w:rPr>
          <w:rFonts w:ascii="宋体" w:hAnsi="宋体" w:hint="eastAsia"/>
          <w:sz w:val="24"/>
        </w:rPr>
      </w:pPr>
      <w:r w:rsidRPr="00BC7084">
        <w:rPr>
          <w:rFonts w:ascii="宋体" w:hAnsi="宋体"/>
          <w:sz w:val="24"/>
        </w:rPr>
        <w:t>g)</w:t>
      </w:r>
      <w:r>
        <w:rPr>
          <w:rFonts w:ascii="宋体" w:hAnsi="宋体" w:hint="eastAsia"/>
          <w:sz w:val="24"/>
        </w:rPr>
        <w:t xml:space="preserve"> </w:t>
      </w:r>
      <w:r w:rsidRPr="00BC7084">
        <w:rPr>
          <w:rFonts w:ascii="宋体" w:hAnsi="宋体"/>
          <w:sz w:val="24"/>
        </w:rPr>
        <w:t>进行校准的日期</w:t>
      </w:r>
      <w:r w:rsidRPr="00BC7084">
        <w:rPr>
          <w:rFonts w:ascii="宋体" w:hAnsi="宋体" w:hint="eastAsia"/>
          <w:sz w:val="24"/>
        </w:rPr>
        <w:t>，</w:t>
      </w:r>
      <w:r w:rsidRPr="00BC7084">
        <w:rPr>
          <w:rFonts w:ascii="宋体" w:hAnsi="宋体"/>
          <w:sz w:val="24"/>
        </w:rPr>
        <w:t>如果与校准结果的有效性和应用有关时</w:t>
      </w:r>
      <w:r w:rsidRPr="00BC7084">
        <w:rPr>
          <w:rFonts w:ascii="宋体" w:hAnsi="宋体" w:hint="eastAsia"/>
          <w:sz w:val="24"/>
        </w:rPr>
        <w:t>，</w:t>
      </w:r>
      <w:r w:rsidRPr="00BC7084">
        <w:rPr>
          <w:rFonts w:ascii="宋体" w:hAnsi="宋体"/>
          <w:sz w:val="24"/>
        </w:rPr>
        <w:t>应说明被校对</w:t>
      </w:r>
      <w:proofErr w:type="gramStart"/>
      <w:r w:rsidRPr="00BC7084">
        <w:rPr>
          <w:rFonts w:ascii="宋体" w:hAnsi="宋体"/>
          <w:sz w:val="24"/>
        </w:rPr>
        <w:t>象</w:t>
      </w:r>
      <w:proofErr w:type="gramEnd"/>
      <w:r w:rsidRPr="00BC7084">
        <w:rPr>
          <w:rFonts w:ascii="宋体" w:hAnsi="宋体"/>
          <w:sz w:val="24"/>
        </w:rPr>
        <w:t>的接收日期</w:t>
      </w:r>
      <w:r w:rsidRPr="00BC7084">
        <w:rPr>
          <w:rFonts w:ascii="宋体" w:hAnsi="宋体" w:hint="eastAsia"/>
          <w:sz w:val="24"/>
        </w:rPr>
        <w:t>；</w:t>
      </w:r>
    </w:p>
    <w:p w14:paraId="18DF0F3D" w14:textId="77777777" w:rsidR="00F17F65" w:rsidRPr="00BC7084" w:rsidRDefault="00F17F65" w:rsidP="00F17F65">
      <w:pPr>
        <w:spacing w:line="420" w:lineRule="exact"/>
        <w:ind w:firstLineChars="200" w:firstLine="480"/>
        <w:rPr>
          <w:rFonts w:ascii="宋体" w:hAnsi="宋体" w:hint="eastAsia"/>
          <w:sz w:val="24"/>
        </w:rPr>
      </w:pPr>
      <w:r w:rsidRPr="00BC7084">
        <w:rPr>
          <w:rFonts w:ascii="宋体" w:hAnsi="宋体"/>
          <w:sz w:val="24"/>
        </w:rPr>
        <w:t>h)</w:t>
      </w:r>
      <w:r>
        <w:rPr>
          <w:rFonts w:ascii="宋体" w:hAnsi="宋体" w:hint="eastAsia"/>
          <w:sz w:val="24"/>
        </w:rPr>
        <w:t xml:space="preserve"> </w:t>
      </w:r>
      <w:r w:rsidRPr="00BC7084">
        <w:rPr>
          <w:rFonts w:ascii="宋体" w:hAnsi="宋体"/>
          <w:sz w:val="24"/>
        </w:rPr>
        <w:t>如果与校准结果的有效性和应用有关时</w:t>
      </w:r>
      <w:r w:rsidRPr="00BC7084">
        <w:rPr>
          <w:rFonts w:ascii="宋体" w:hAnsi="宋体" w:hint="eastAsia"/>
          <w:sz w:val="24"/>
        </w:rPr>
        <w:t>，</w:t>
      </w:r>
      <w:r w:rsidRPr="00BC7084">
        <w:rPr>
          <w:rFonts w:ascii="宋体" w:hAnsi="宋体"/>
          <w:sz w:val="24"/>
        </w:rPr>
        <w:t>应对被校样品的抽样程序进行说明</w:t>
      </w:r>
      <w:r w:rsidRPr="00BC7084">
        <w:rPr>
          <w:rFonts w:ascii="宋体" w:hAnsi="宋体" w:hint="eastAsia"/>
          <w:sz w:val="24"/>
        </w:rPr>
        <w:t>；</w:t>
      </w:r>
    </w:p>
    <w:p w14:paraId="4058689C" w14:textId="77777777" w:rsidR="00F17F65" w:rsidRPr="00BC7084" w:rsidRDefault="00F17F65" w:rsidP="00F17F65">
      <w:pPr>
        <w:spacing w:line="420" w:lineRule="exact"/>
        <w:ind w:firstLineChars="200" w:firstLine="480"/>
        <w:rPr>
          <w:rFonts w:ascii="宋体" w:hAnsi="宋体" w:hint="eastAsia"/>
          <w:sz w:val="24"/>
        </w:rPr>
      </w:pPr>
      <w:proofErr w:type="spellStart"/>
      <w:r w:rsidRPr="00BC7084">
        <w:rPr>
          <w:rFonts w:ascii="宋体" w:hAnsi="宋体"/>
          <w:sz w:val="24"/>
        </w:rPr>
        <w:t>i</w:t>
      </w:r>
      <w:proofErr w:type="spellEnd"/>
      <w:r w:rsidRPr="00BC7084">
        <w:rPr>
          <w:rFonts w:ascii="宋体" w:hAnsi="宋体"/>
          <w:sz w:val="24"/>
        </w:rPr>
        <w:t>)</w:t>
      </w:r>
      <w:r>
        <w:rPr>
          <w:rFonts w:ascii="宋体" w:hAnsi="宋体" w:hint="eastAsia"/>
          <w:sz w:val="24"/>
        </w:rPr>
        <w:t xml:space="preserve"> </w:t>
      </w:r>
      <w:r w:rsidRPr="00BC7084">
        <w:rPr>
          <w:rFonts w:ascii="宋体" w:hAnsi="宋体"/>
          <w:sz w:val="24"/>
        </w:rPr>
        <w:t>校准所依据的技术规范的标识</w:t>
      </w:r>
      <w:r w:rsidRPr="00BC7084">
        <w:rPr>
          <w:rFonts w:ascii="宋体" w:hAnsi="宋体" w:hint="eastAsia"/>
          <w:sz w:val="24"/>
        </w:rPr>
        <w:t>，</w:t>
      </w:r>
      <w:r w:rsidRPr="00BC7084">
        <w:rPr>
          <w:rFonts w:ascii="宋体" w:hAnsi="宋体"/>
          <w:sz w:val="24"/>
        </w:rPr>
        <w:t>包括名称及代号</w:t>
      </w:r>
      <w:r w:rsidRPr="00BC7084">
        <w:rPr>
          <w:rFonts w:ascii="宋体" w:hAnsi="宋体" w:hint="eastAsia"/>
          <w:sz w:val="24"/>
        </w:rPr>
        <w:t>；</w:t>
      </w:r>
    </w:p>
    <w:p w14:paraId="1AB1ED29" w14:textId="77777777" w:rsidR="00F17F65" w:rsidRPr="00BC7084" w:rsidRDefault="00F17F65" w:rsidP="00F17F65">
      <w:pPr>
        <w:spacing w:line="420" w:lineRule="exact"/>
        <w:ind w:firstLineChars="200" w:firstLine="480"/>
        <w:rPr>
          <w:rFonts w:ascii="宋体" w:hAnsi="宋体" w:hint="eastAsia"/>
          <w:sz w:val="24"/>
        </w:rPr>
      </w:pPr>
      <w:r w:rsidRPr="00BC7084">
        <w:rPr>
          <w:rFonts w:ascii="宋体" w:hAnsi="宋体"/>
          <w:sz w:val="24"/>
        </w:rPr>
        <w:t>j)</w:t>
      </w:r>
      <w:r>
        <w:rPr>
          <w:rFonts w:ascii="宋体" w:hAnsi="宋体" w:hint="eastAsia"/>
          <w:sz w:val="24"/>
        </w:rPr>
        <w:t xml:space="preserve"> </w:t>
      </w:r>
      <w:r w:rsidRPr="00BC7084">
        <w:rPr>
          <w:rFonts w:ascii="宋体" w:hAnsi="宋体"/>
          <w:sz w:val="24"/>
        </w:rPr>
        <w:t>本次校准所用测量标准的溯源性及有效性说明</w:t>
      </w:r>
      <w:r w:rsidRPr="00BC7084">
        <w:rPr>
          <w:rFonts w:ascii="宋体" w:hAnsi="宋体" w:hint="eastAsia"/>
          <w:sz w:val="24"/>
        </w:rPr>
        <w:t>；</w:t>
      </w:r>
    </w:p>
    <w:p w14:paraId="36E3F21F" w14:textId="77777777" w:rsidR="00F17F65" w:rsidRPr="00BC7084" w:rsidRDefault="00F17F65" w:rsidP="00F17F65">
      <w:pPr>
        <w:spacing w:line="420" w:lineRule="exact"/>
        <w:ind w:firstLineChars="200" w:firstLine="480"/>
        <w:rPr>
          <w:rFonts w:ascii="宋体" w:hAnsi="宋体" w:hint="eastAsia"/>
          <w:sz w:val="24"/>
        </w:rPr>
      </w:pPr>
      <w:r w:rsidRPr="00BC7084">
        <w:rPr>
          <w:rFonts w:ascii="宋体" w:hAnsi="宋体"/>
          <w:sz w:val="24"/>
        </w:rPr>
        <w:t>k)</w:t>
      </w:r>
      <w:r>
        <w:rPr>
          <w:rFonts w:ascii="宋体" w:hAnsi="宋体" w:hint="eastAsia"/>
          <w:sz w:val="24"/>
        </w:rPr>
        <w:t xml:space="preserve"> </w:t>
      </w:r>
      <w:r w:rsidRPr="00BC7084">
        <w:rPr>
          <w:rFonts w:ascii="宋体" w:hAnsi="宋体"/>
          <w:sz w:val="24"/>
        </w:rPr>
        <w:t>校准环境的描述</w:t>
      </w:r>
      <w:r w:rsidRPr="00BC7084">
        <w:rPr>
          <w:rFonts w:ascii="宋体" w:hAnsi="宋体" w:hint="eastAsia"/>
          <w:sz w:val="24"/>
        </w:rPr>
        <w:t>；</w:t>
      </w:r>
    </w:p>
    <w:p w14:paraId="61CC59E3" w14:textId="77777777" w:rsidR="00F17F65" w:rsidRPr="00BC7084" w:rsidRDefault="00F17F65" w:rsidP="00F17F65">
      <w:pPr>
        <w:spacing w:line="420" w:lineRule="exact"/>
        <w:ind w:firstLineChars="200" w:firstLine="480"/>
        <w:rPr>
          <w:rFonts w:ascii="宋体" w:hAnsi="宋体" w:hint="eastAsia"/>
          <w:sz w:val="24"/>
        </w:rPr>
      </w:pPr>
      <w:r w:rsidRPr="00BC7084">
        <w:rPr>
          <w:rFonts w:ascii="宋体" w:hAnsi="宋体"/>
          <w:sz w:val="24"/>
        </w:rPr>
        <w:t>l) 校准结果及其测量不确定度的说明</w:t>
      </w:r>
      <w:r w:rsidRPr="00BC7084">
        <w:rPr>
          <w:rFonts w:ascii="宋体" w:hAnsi="宋体" w:hint="eastAsia"/>
          <w:sz w:val="24"/>
        </w:rPr>
        <w:t>；</w:t>
      </w:r>
    </w:p>
    <w:p w14:paraId="77A1565E" w14:textId="77777777" w:rsidR="00F17F65" w:rsidRPr="00BC7084" w:rsidRDefault="00F17F65" w:rsidP="00F17F65">
      <w:pPr>
        <w:spacing w:line="420" w:lineRule="exact"/>
        <w:ind w:firstLineChars="200" w:firstLine="480"/>
        <w:rPr>
          <w:rFonts w:ascii="宋体" w:hAnsi="宋体" w:hint="eastAsia"/>
          <w:sz w:val="24"/>
        </w:rPr>
      </w:pPr>
      <w:r w:rsidRPr="00BC7084">
        <w:rPr>
          <w:rFonts w:ascii="宋体" w:hAnsi="宋体"/>
          <w:sz w:val="24"/>
        </w:rPr>
        <w:t>m) 对校准规范的偏离的说明</w:t>
      </w:r>
      <w:r w:rsidRPr="00BC7084">
        <w:rPr>
          <w:rFonts w:ascii="宋体" w:hAnsi="宋体" w:hint="eastAsia"/>
          <w:sz w:val="24"/>
        </w:rPr>
        <w:t>；</w:t>
      </w:r>
    </w:p>
    <w:p w14:paraId="037B4C7D" w14:textId="77777777" w:rsidR="00F17F65" w:rsidRPr="00BC7084" w:rsidRDefault="00F17F65" w:rsidP="00F17F65">
      <w:pPr>
        <w:spacing w:line="420" w:lineRule="exact"/>
        <w:ind w:firstLineChars="200" w:firstLine="480"/>
        <w:rPr>
          <w:rFonts w:ascii="宋体" w:hAnsi="宋体" w:hint="eastAsia"/>
          <w:sz w:val="24"/>
        </w:rPr>
      </w:pPr>
      <w:r w:rsidRPr="00BC7084">
        <w:rPr>
          <w:rFonts w:ascii="宋体" w:hAnsi="宋体"/>
          <w:sz w:val="24"/>
        </w:rPr>
        <w:t xml:space="preserve">n) </w:t>
      </w:r>
      <w:r>
        <w:rPr>
          <w:rFonts w:ascii="宋体" w:hAnsi="宋体"/>
          <w:sz w:val="24"/>
        </w:rPr>
        <w:t>校准证书</w:t>
      </w:r>
      <w:r>
        <w:rPr>
          <w:rFonts w:ascii="宋体" w:hAnsi="宋体" w:hint="eastAsia"/>
          <w:sz w:val="24"/>
        </w:rPr>
        <w:t>或</w:t>
      </w:r>
      <w:r w:rsidRPr="00BC7084">
        <w:rPr>
          <w:rFonts w:ascii="宋体" w:hAnsi="宋体"/>
          <w:sz w:val="24"/>
        </w:rPr>
        <w:t>校准报告签发人的签名、职务或等效标识</w:t>
      </w:r>
      <w:r w:rsidRPr="00BC7084">
        <w:rPr>
          <w:rFonts w:ascii="宋体" w:hAnsi="宋体" w:hint="eastAsia"/>
          <w:sz w:val="24"/>
        </w:rPr>
        <w:t>；</w:t>
      </w:r>
    </w:p>
    <w:p w14:paraId="2C320019" w14:textId="77777777" w:rsidR="00F17F65" w:rsidRPr="00BC7084" w:rsidRDefault="00F17F65" w:rsidP="00F17F65">
      <w:pPr>
        <w:spacing w:line="420" w:lineRule="exact"/>
        <w:ind w:firstLineChars="200" w:firstLine="480"/>
        <w:rPr>
          <w:rFonts w:ascii="宋体" w:hAnsi="宋体" w:hint="eastAsia"/>
          <w:sz w:val="24"/>
        </w:rPr>
      </w:pPr>
      <w:r w:rsidRPr="00BC7084">
        <w:rPr>
          <w:rFonts w:ascii="宋体" w:hAnsi="宋体"/>
          <w:sz w:val="24"/>
        </w:rPr>
        <w:t>o) 校准结果仅对被校对</w:t>
      </w:r>
      <w:proofErr w:type="gramStart"/>
      <w:r w:rsidRPr="00BC7084">
        <w:rPr>
          <w:rFonts w:ascii="宋体" w:hAnsi="宋体"/>
          <w:sz w:val="24"/>
        </w:rPr>
        <w:t>象</w:t>
      </w:r>
      <w:proofErr w:type="gramEnd"/>
      <w:r w:rsidRPr="00BC7084">
        <w:rPr>
          <w:rFonts w:ascii="宋体" w:hAnsi="宋体"/>
          <w:sz w:val="24"/>
        </w:rPr>
        <w:t>有效的声明</w:t>
      </w:r>
      <w:r w:rsidRPr="00BC7084">
        <w:rPr>
          <w:rFonts w:ascii="宋体" w:hAnsi="宋体" w:hint="eastAsia"/>
          <w:sz w:val="24"/>
        </w:rPr>
        <w:t>；</w:t>
      </w:r>
    </w:p>
    <w:p w14:paraId="62842AD5" w14:textId="153A8AC3" w:rsidR="00961DAA" w:rsidRDefault="00F17F65" w:rsidP="00961AA5">
      <w:pPr>
        <w:spacing w:line="360" w:lineRule="auto"/>
        <w:ind w:firstLineChars="200" w:firstLine="480"/>
        <w:rPr>
          <w:rFonts w:cs="黑体"/>
        </w:rPr>
      </w:pPr>
      <w:r w:rsidRPr="00BC7084">
        <w:rPr>
          <w:rFonts w:ascii="宋体" w:hAnsi="宋体"/>
          <w:sz w:val="24"/>
        </w:rPr>
        <w:t>p) 未经实验室书面批准</w:t>
      </w:r>
      <w:r w:rsidRPr="00BC7084">
        <w:rPr>
          <w:rFonts w:ascii="宋体" w:hAnsi="宋体" w:hint="eastAsia"/>
          <w:sz w:val="24"/>
        </w:rPr>
        <w:t>，</w:t>
      </w:r>
      <w:r w:rsidRPr="00BC7084">
        <w:rPr>
          <w:rFonts w:ascii="宋体" w:hAnsi="宋体"/>
          <w:sz w:val="24"/>
        </w:rPr>
        <w:t>不得部分复制证书或报告的声明。</w:t>
      </w:r>
      <w:r w:rsidR="00961DAA" w:rsidRPr="004F1873">
        <w:rPr>
          <w:rFonts w:cs="黑体" w:hint="eastAsia"/>
        </w:rPr>
        <w:t xml:space="preserve"> </w:t>
      </w:r>
    </w:p>
    <w:p w14:paraId="7E37F456" w14:textId="534C4B0F" w:rsidR="006A64C7" w:rsidRDefault="006A64C7" w:rsidP="00961AA5">
      <w:pPr>
        <w:spacing w:line="360" w:lineRule="auto"/>
        <w:ind w:firstLineChars="200" w:firstLine="420"/>
        <w:rPr>
          <w:rFonts w:cs="黑体"/>
        </w:rPr>
      </w:pPr>
      <w:r w:rsidRPr="006A64C7">
        <w:rPr>
          <w:rFonts w:cs="黑体" w:hint="eastAsia"/>
        </w:rPr>
        <w:t>校准原始记录格式见附录</w:t>
      </w:r>
      <w:r>
        <w:rPr>
          <w:rFonts w:cs="黑体" w:hint="eastAsia"/>
        </w:rPr>
        <w:t>B</w:t>
      </w:r>
      <w:r w:rsidRPr="006A64C7">
        <w:rPr>
          <w:rFonts w:cs="黑体" w:hint="eastAsia"/>
        </w:rPr>
        <w:t>，校准证书</w:t>
      </w:r>
      <w:r w:rsidRPr="006A64C7">
        <w:rPr>
          <w:rFonts w:cs="黑体" w:hint="eastAsia"/>
        </w:rPr>
        <w:t>(</w:t>
      </w:r>
      <w:r w:rsidRPr="006A64C7">
        <w:rPr>
          <w:rFonts w:cs="黑体" w:hint="eastAsia"/>
        </w:rPr>
        <w:t>报告</w:t>
      </w:r>
      <w:r w:rsidRPr="006A64C7">
        <w:rPr>
          <w:rFonts w:cs="黑体" w:hint="eastAsia"/>
        </w:rPr>
        <w:t>)</w:t>
      </w:r>
      <w:r w:rsidRPr="006A64C7">
        <w:rPr>
          <w:rFonts w:cs="黑体" w:hint="eastAsia"/>
        </w:rPr>
        <w:t>内页格式见附录</w:t>
      </w:r>
      <w:r>
        <w:rPr>
          <w:rFonts w:cs="黑体" w:hint="eastAsia"/>
        </w:rPr>
        <w:t>C</w:t>
      </w:r>
      <w:r w:rsidRPr="006A64C7">
        <w:rPr>
          <w:rFonts w:cs="黑体" w:hint="eastAsia"/>
        </w:rPr>
        <w:t>。</w:t>
      </w:r>
    </w:p>
    <w:p w14:paraId="036C0E6A" w14:textId="77777777" w:rsidR="00961DAA" w:rsidRPr="00B904A4" w:rsidRDefault="00961DAA" w:rsidP="0044253E">
      <w:pPr>
        <w:pStyle w:val="1"/>
        <w:keepNext/>
        <w:widowControl/>
        <w:numPr>
          <w:ilvl w:val="0"/>
          <w:numId w:val="5"/>
        </w:numPr>
        <w:tabs>
          <w:tab w:val="clear" w:pos="0"/>
        </w:tabs>
        <w:snapToGrid w:val="0"/>
        <w:spacing w:beforeLines="50" w:before="156" w:beforeAutospacing="0" w:afterLines="50" w:after="156" w:afterAutospacing="0" w:line="360" w:lineRule="auto"/>
        <w:rPr>
          <w:rFonts w:ascii="黑体" w:eastAsia="黑体" w:hAnsi="黑体"/>
          <w:kern w:val="0"/>
          <w:sz w:val="24"/>
          <w:szCs w:val="24"/>
        </w:rPr>
      </w:pPr>
      <w:bookmarkStart w:id="178" w:name="_Toc371452949"/>
      <w:bookmarkStart w:id="179" w:name="_Toc371453483"/>
      <w:bookmarkStart w:id="180" w:name="_Toc372011157"/>
      <w:bookmarkStart w:id="181" w:name="_Toc372011463"/>
      <w:bookmarkStart w:id="182" w:name="_Toc372011846"/>
      <w:bookmarkStart w:id="183" w:name="_Toc372014242"/>
      <w:bookmarkStart w:id="184" w:name="_Toc372015038"/>
      <w:bookmarkStart w:id="185" w:name="_Toc372015122"/>
      <w:bookmarkStart w:id="186" w:name="_Toc372204006"/>
      <w:bookmarkStart w:id="187" w:name="_Toc381281047"/>
      <w:bookmarkStart w:id="188" w:name="_Toc381281379"/>
      <w:bookmarkStart w:id="189" w:name="_Toc381281532"/>
      <w:bookmarkStart w:id="190" w:name="_Toc387411786"/>
      <w:bookmarkStart w:id="191" w:name="_Toc387414398"/>
      <w:bookmarkStart w:id="192" w:name="_Toc403998170"/>
      <w:bookmarkStart w:id="193" w:name="_Toc404352478"/>
      <w:bookmarkStart w:id="194" w:name="_Toc411243167"/>
      <w:bookmarkStart w:id="195" w:name="_Toc504554156"/>
      <w:bookmarkStart w:id="196" w:name="_Toc202450899"/>
      <w:r w:rsidRPr="00B904A4">
        <w:rPr>
          <w:rFonts w:ascii="黑体" w:eastAsia="黑体" w:hAnsi="黑体"/>
          <w:kern w:val="0"/>
          <w:sz w:val="24"/>
          <w:szCs w:val="24"/>
        </w:rPr>
        <w:t>复校时间间隔</w:t>
      </w:r>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14:paraId="0C4D4940" w14:textId="2365B1E0" w:rsidR="00B65A1D" w:rsidRPr="00961AA5" w:rsidRDefault="00902317" w:rsidP="00961AA5">
      <w:pPr>
        <w:spacing w:line="360" w:lineRule="auto"/>
        <w:ind w:firstLineChars="200" w:firstLine="480"/>
        <w:jc w:val="left"/>
        <w:rPr>
          <w:sz w:val="24"/>
        </w:rPr>
      </w:pPr>
      <w:r>
        <w:rPr>
          <w:rFonts w:ascii="宋体" w:hAnsi="宋体" w:hint="eastAsia"/>
          <w:sz w:val="24"/>
        </w:rPr>
        <w:t>建议复校时间间隔为1年。送</w:t>
      </w:r>
      <w:proofErr w:type="gramStart"/>
      <w:r>
        <w:rPr>
          <w:rFonts w:ascii="宋体" w:hAnsi="宋体" w:hint="eastAsia"/>
          <w:sz w:val="24"/>
        </w:rPr>
        <w:t>校单位</w:t>
      </w:r>
      <w:proofErr w:type="gramEnd"/>
      <w:r>
        <w:rPr>
          <w:rFonts w:ascii="宋体" w:hAnsi="宋体" w:hint="eastAsia"/>
          <w:sz w:val="24"/>
        </w:rPr>
        <w:t>也可根据实际使用情况自主决定复校时间间</w:t>
      </w:r>
      <w:r>
        <w:rPr>
          <w:rFonts w:ascii="宋体" w:hAnsi="宋体" w:hint="eastAsia"/>
          <w:sz w:val="24"/>
        </w:rPr>
        <w:lastRenderedPageBreak/>
        <w:t>隔</w:t>
      </w:r>
      <w:r w:rsidR="00F50186">
        <w:rPr>
          <w:rFonts w:hint="eastAsia"/>
          <w:sz w:val="24"/>
        </w:rPr>
        <w:t>。</w:t>
      </w:r>
    </w:p>
    <w:p w14:paraId="2860BB3D" w14:textId="77777777" w:rsidR="00DE1547" w:rsidRDefault="00961DAA" w:rsidP="00903195">
      <w:pPr>
        <w:spacing w:line="360" w:lineRule="auto"/>
        <w:jc w:val="left"/>
        <w:outlineLvl w:val="0"/>
        <w:rPr>
          <w:rFonts w:ascii="黑体" w:eastAsia="黑体"/>
          <w:sz w:val="28"/>
          <w:szCs w:val="28"/>
        </w:rPr>
      </w:pPr>
      <w:bookmarkStart w:id="197" w:name="_Toc194498985"/>
      <w:bookmarkStart w:id="198" w:name="_Toc202450900"/>
      <w:bookmarkStart w:id="199" w:name="_Toc411243168"/>
      <w:bookmarkStart w:id="200" w:name="_Toc504554157"/>
      <w:bookmarkStart w:id="201" w:name="_Toc298321448"/>
      <w:bookmarkStart w:id="202" w:name="_Toc381281048"/>
      <w:bookmarkStart w:id="203" w:name="_Toc381281380"/>
      <w:bookmarkStart w:id="204" w:name="_Toc381281533"/>
      <w:bookmarkStart w:id="205" w:name="_Toc387411787"/>
      <w:bookmarkStart w:id="206" w:name="_Toc387414399"/>
      <w:bookmarkStart w:id="207" w:name="_Toc403998171"/>
      <w:bookmarkStart w:id="208" w:name="_Toc404352479"/>
      <w:bookmarkStart w:id="209" w:name="_Toc348984750"/>
      <w:r>
        <w:rPr>
          <w:rFonts w:ascii="黑体" w:eastAsia="黑体" w:hint="eastAsia"/>
          <w:sz w:val="28"/>
          <w:szCs w:val="28"/>
        </w:rPr>
        <w:t>附录</w:t>
      </w:r>
      <w:r w:rsidR="00603848">
        <w:rPr>
          <w:rFonts w:ascii="黑体" w:eastAsia="黑体" w:hint="eastAsia"/>
          <w:sz w:val="28"/>
          <w:szCs w:val="28"/>
        </w:rPr>
        <w:t xml:space="preserve"> </w:t>
      </w:r>
      <w:r>
        <w:rPr>
          <w:rFonts w:ascii="黑体" w:eastAsia="黑体" w:hint="eastAsia"/>
          <w:sz w:val="28"/>
          <w:szCs w:val="28"/>
        </w:rPr>
        <w:t>A</w:t>
      </w:r>
      <w:bookmarkEnd w:id="197"/>
      <w:bookmarkEnd w:id="198"/>
      <w:r w:rsidR="008414D6">
        <w:rPr>
          <w:rFonts w:ascii="黑体" w:eastAsia="黑体"/>
          <w:sz w:val="28"/>
          <w:szCs w:val="28"/>
        </w:rPr>
        <w:t xml:space="preserve">  </w:t>
      </w:r>
    </w:p>
    <w:p w14:paraId="21FBC8A9" w14:textId="5CE42F52" w:rsidR="00961DAA" w:rsidRDefault="00961DAA" w:rsidP="00DE1547">
      <w:pPr>
        <w:spacing w:line="360" w:lineRule="auto"/>
        <w:jc w:val="center"/>
        <w:outlineLvl w:val="0"/>
        <w:rPr>
          <w:rFonts w:ascii="黑体" w:eastAsia="黑体"/>
          <w:sz w:val="28"/>
          <w:szCs w:val="28"/>
        </w:rPr>
      </w:pPr>
      <w:bookmarkStart w:id="210" w:name="_Toc67474370"/>
      <w:bookmarkStart w:id="211" w:name="_Toc97194172"/>
      <w:bookmarkStart w:id="212" w:name="_Toc146630597"/>
      <w:bookmarkStart w:id="213" w:name="_Toc174605760"/>
      <w:bookmarkStart w:id="214" w:name="_Toc194498986"/>
      <w:bookmarkStart w:id="215" w:name="_Toc194994437"/>
      <w:bookmarkStart w:id="216" w:name="_Toc202450901"/>
      <w:r>
        <w:rPr>
          <w:rFonts w:ascii="黑体" w:eastAsia="黑体" w:hint="eastAsia"/>
          <w:sz w:val="28"/>
          <w:szCs w:val="28"/>
        </w:rPr>
        <w:t>测量</w:t>
      </w:r>
      <w:r w:rsidR="00172F70">
        <w:rPr>
          <w:rFonts w:ascii="黑体" w:eastAsia="黑体" w:hint="eastAsia"/>
          <w:sz w:val="28"/>
          <w:szCs w:val="28"/>
        </w:rPr>
        <w:t>结果</w:t>
      </w:r>
      <w:r>
        <w:rPr>
          <w:rFonts w:ascii="黑体" w:eastAsia="黑体" w:hint="eastAsia"/>
          <w:sz w:val="28"/>
          <w:szCs w:val="28"/>
        </w:rPr>
        <w:t>不确定度评定示例</w:t>
      </w:r>
      <w:bookmarkEnd w:id="199"/>
      <w:bookmarkEnd w:id="200"/>
      <w:bookmarkEnd w:id="210"/>
      <w:bookmarkEnd w:id="211"/>
      <w:bookmarkEnd w:id="212"/>
      <w:bookmarkEnd w:id="213"/>
      <w:bookmarkEnd w:id="214"/>
      <w:bookmarkEnd w:id="215"/>
      <w:bookmarkEnd w:id="216"/>
    </w:p>
    <w:bookmarkEnd w:id="201"/>
    <w:bookmarkEnd w:id="202"/>
    <w:bookmarkEnd w:id="203"/>
    <w:bookmarkEnd w:id="204"/>
    <w:bookmarkEnd w:id="205"/>
    <w:bookmarkEnd w:id="206"/>
    <w:bookmarkEnd w:id="207"/>
    <w:bookmarkEnd w:id="208"/>
    <w:p w14:paraId="534DC965" w14:textId="77777777" w:rsidR="00961DAA" w:rsidRPr="00903195" w:rsidRDefault="00961DAA" w:rsidP="00903195">
      <w:pPr>
        <w:spacing w:line="360" w:lineRule="auto"/>
        <w:rPr>
          <w:rFonts w:ascii="宋体" w:hAnsi="宋体" w:hint="eastAsia"/>
          <w:sz w:val="24"/>
        </w:rPr>
      </w:pPr>
      <w:r w:rsidRPr="00703EE7">
        <w:rPr>
          <w:sz w:val="24"/>
        </w:rPr>
        <w:t>A</w:t>
      </w:r>
      <w:r w:rsidRPr="00903195">
        <w:rPr>
          <w:rFonts w:ascii="宋体" w:hAnsi="宋体" w:hint="eastAsia"/>
          <w:sz w:val="24"/>
        </w:rPr>
        <w:t>.1  概述</w:t>
      </w:r>
    </w:p>
    <w:p w14:paraId="679A6FCA" w14:textId="55946FDD" w:rsidR="00E60135" w:rsidRDefault="00961DAA" w:rsidP="00961DAA">
      <w:pPr>
        <w:spacing w:line="360" w:lineRule="auto"/>
        <w:rPr>
          <w:rFonts w:ascii="宋体" w:hAnsi="宋体" w:hint="eastAsia"/>
          <w:sz w:val="24"/>
        </w:rPr>
      </w:pPr>
      <w:r w:rsidRPr="00703EE7">
        <w:rPr>
          <w:sz w:val="24"/>
        </w:rPr>
        <w:t>A</w:t>
      </w:r>
      <w:r>
        <w:rPr>
          <w:rFonts w:ascii="宋体" w:hAnsi="宋体" w:hint="eastAsia"/>
          <w:sz w:val="24"/>
        </w:rPr>
        <w:t xml:space="preserve">.1.1  </w:t>
      </w:r>
      <w:r w:rsidR="000C3907" w:rsidRPr="00C465A9">
        <w:rPr>
          <w:rFonts w:ascii="宋体" w:hAnsi="宋体" w:hint="eastAsia"/>
          <w:color w:val="000000"/>
          <w:sz w:val="24"/>
        </w:rPr>
        <w:t>测量</w:t>
      </w:r>
      <w:r w:rsidR="006D7258">
        <w:rPr>
          <w:rFonts w:ascii="宋体" w:hAnsi="宋体" w:hint="eastAsia"/>
          <w:color w:val="000000"/>
          <w:sz w:val="24"/>
        </w:rPr>
        <w:t>方法</w:t>
      </w:r>
      <w:r w:rsidR="00E60135">
        <w:rPr>
          <w:rFonts w:ascii="宋体" w:hAnsi="宋体" w:hint="eastAsia"/>
          <w:color w:val="000000"/>
          <w:sz w:val="24"/>
        </w:rPr>
        <w:t xml:space="preserve"> </w:t>
      </w:r>
      <w:r w:rsidR="00E60135">
        <w:rPr>
          <w:rFonts w:ascii="宋体" w:hAnsi="宋体"/>
          <w:color w:val="000000"/>
          <w:sz w:val="24"/>
        </w:rPr>
        <w:t xml:space="preserve"> </w:t>
      </w:r>
      <w:r w:rsidR="000C3907" w:rsidRPr="00CD71EB">
        <w:rPr>
          <w:rFonts w:ascii="宋体" w:hAnsi="宋体" w:hint="eastAsia"/>
          <w:sz w:val="24"/>
        </w:rPr>
        <w:t xml:space="preserve"> </w:t>
      </w:r>
    </w:p>
    <w:p w14:paraId="68ACEA42" w14:textId="096B322C" w:rsidR="00961DAA" w:rsidRDefault="001502C1" w:rsidP="00E60135">
      <w:pPr>
        <w:spacing w:line="360" w:lineRule="auto"/>
        <w:ind w:firstLineChars="200" w:firstLine="480"/>
        <w:rPr>
          <w:rFonts w:ascii="宋体" w:hAnsi="宋体" w:hint="eastAsia"/>
          <w:sz w:val="24"/>
        </w:rPr>
      </w:pPr>
      <w:r w:rsidRPr="001502C1">
        <w:rPr>
          <w:rFonts w:ascii="宋体" w:hAnsi="宋体" w:hint="eastAsia"/>
          <w:sz w:val="24"/>
        </w:rPr>
        <w:t>以校准</w:t>
      </w:r>
      <w:r>
        <w:rPr>
          <w:rFonts w:ascii="宋体" w:hAnsi="宋体" w:hint="eastAsia"/>
          <w:sz w:val="24"/>
        </w:rPr>
        <w:t>电力电容电感测试仪</w:t>
      </w:r>
      <w:r w:rsidRPr="001502C1">
        <w:rPr>
          <w:rFonts w:ascii="宋体" w:hAnsi="宋体" w:hint="eastAsia"/>
          <w:sz w:val="24"/>
        </w:rPr>
        <w:t>的</w:t>
      </w:r>
      <w:r>
        <w:rPr>
          <w:rFonts w:ascii="宋体" w:hAnsi="宋体" w:hint="eastAsia"/>
          <w:sz w:val="24"/>
        </w:rPr>
        <w:t>电容量</w:t>
      </w:r>
      <w:r w:rsidRPr="001502C1">
        <w:rPr>
          <w:rFonts w:ascii="宋体" w:hAnsi="宋体" w:hint="eastAsia"/>
          <w:sz w:val="24"/>
        </w:rPr>
        <w:t>为例，按规范7.2.</w:t>
      </w:r>
      <w:r>
        <w:rPr>
          <w:rFonts w:ascii="宋体" w:hAnsi="宋体" w:hint="eastAsia"/>
          <w:sz w:val="24"/>
        </w:rPr>
        <w:t>3</w:t>
      </w:r>
      <w:r w:rsidRPr="001502C1">
        <w:rPr>
          <w:rFonts w:ascii="宋体" w:hAnsi="宋体" w:hint="eastAsia"/>
          <w:sz w:val="24"/>
        </w:rPr>
        <w:t>的方法进行测量</w:t>
      </w:r>
      <w:r w:rsidR="00F8663D">
        <w:rPr>
          <w:rFonts w:ascii="宋体" w:hAnsi="宋体" w:hint="eastAsia"/>
          <w:sz w:val="24"/>
        </w:rPr>
        <w:t>。</w:t>
      </w:r>
      <w:r>
        <w:rPr>
          <w:rFonts w:ascii="宋体" w:hAnsi="宋体" w:hint="eastAsia"/>
          <w:sz w:val="24"/>
        </w:rPr>
        <w:t xml:space="preserve"> </w:t>
      </w:r>
    </w:p>
    <w:p w14:paraId="278E7C28" w14:textId="77777777" w:rsidR="00E60135" w:rsidRDefault="00961DAA" w:rsidP="00961DAA">
      <w:pPr>
        <w:spacing w:line="360" w:lineRule="auto"/>
        <w:rPr>
          <w:rFonts w:ascii="宋体" w:hAnsi="宋体" w:hint="eastAsia"/>
          <w:color w:val="000000"/>
          <w:sz w:val="24"/>
        </w:rPr>
      </w:pPr>
      <w:r w:rsidRPr="00703EE7">
        <w:rPr>
          <w:sz w:val="24"/>
        </w:rPr>
        <w:t>A</w:t>
      </w:r>
      <w:r>
        <w:rPr>
          <w:rFonts w:ascii="宋体" w:hAnsi="宋体" w:hint="eastAsia"/>
          <w:sz w:val="24"/>
        </w:rPr>
        <w:t>.1.2</w:t>
      </w:r>
      <w:r>
        <w:rPr>
          <w:rFonts w:hint="eastAsia"/>
          <w:sz w:val="24"/>
        </w:rPr>
        <w:t xml:space="preserve">  </w:t>
      </w:r>
      <w:r w:rsidR="000C3907" w:rsidRPr="00C465A9">
        <w:rPr>
          <w:rFonts w:ascii="宋体" w:hAnsi="宋体" w:hint="eastAsia"/>
          <w:color w:val="000000"/>
          <w:sz w:val="24"/>
        </w:rPr>
        <w:t>测量标准</w:t>
      </w:r>
      <w:r w:rsidR="00E60135">
        <w:rPr>
          <w:rFonts w:ascii="宋体" w:hAnsi="宋体" w:hint="eastAsia"/>
          <w:color w:val="000000"/>
          <w:sz w:val="24"/>
        </w:rPr>
        <w:t xml:space="preserve"> </w:t>
      </w:r>
      <w:r w:rsidR="00E60135">
        <w:rPr>
          <w:rFonts w:ascii="宋体" w:hAnsi="宋体"/>
          <w:color w:val="000000"/>
          <w:sz w:val="24"/>
        </w:rPr>
        <w:t xml:space="preserve">  </w:t>
      </w:r>
    </w:p>
    <w:p w14:paraId="1A73757B" w14:textId="04FD5F21" w:rsidR="00961DAA" w:rsidRDefault="00E8245E" w:rsidP="00E60135">
      <w:pPr>
        <w:spacing w:line="360" w:lineRule="auto"/>
        <w:ind w:firstLineChars="200" w:firstLine="480"/>
        <w:rPr>
          <w:rFonts w:ascii="宋体" w:hAnsi="宋体" w:hint="eastAsia"/>
          <w:color w:val="000000"/>
          <w:sz w:val="24"/>
        </w:rPr>
      </w:pPr>
      <w:r>
        <w:rPr>
          <w:color w:val="000000"/>
          <w:sz w:val="24"/>
        </w:rPr>
        <w:t>电容电感测试仪校准装置，电容量：</w:t>
      </w:r>
      <w:r>
        <w:rPr>
          <w:color w:val="000000"/>
          <w:sz w:val="24"/>
        </w:rPr>
        <w:t>0.10μF</w:t>
      </w:r>
      <w:r>
        <w:rPr>
          <w:color w:val="000000"/>
          <w:sz w:val="24"/>
        </w:rPr>
        <w:t>～</w:t>
      </w:r>
      <w:r>
        <w:rPr>
          <w:color w:val="000000"/>
          <w:sz w:val="24"/>
        </w:rPr>
        <w:t>2000.00μF</w:t>
      </w:r>
      <w:r>
        <w:rPr>
          <w:color w:val="000000"/>
          <w:sz w:val="24"/>
        </w:rPr>
        <w:t>，电容量最大允许误差：</w:t>
      </w:r>
      <w:r>
        <w:rPr>
          <w:color w:val="000000"/>
          <w:sz w:val="24"/>
        </w:rPr>
        <w:t>±</w:t>
      </w:r>
      <w:r>
        <w:rPr>
          <w:color w:val="000000"/>
          <w:sz w:val="24"/>
        </w:rPr>
        <w:t>（</w:t>
      </w:r>
      <w:r>
        <w:rPr>
          <w:color w:val="000000"/>
          <w:sz w:val="24"/>
        </w:rPr>
        <w:t>0.2%×</w:t>
      </w:r>
      <w:r>
        <w:rPr>
          <w:color w:val="000000"/>
          <w:sz w:val="24"/>
        </w:rPr>
        <w:t>读数</w:t>
      </w:r>
      <w:r>
        <w:rPr>
          <w:color w:val="000000"/>
          <w:sz w:val="24"/>
        </w:rPr>
        <w:t>+0.05μF</w:t>
      </w:r>
      <w:r>
        <w:rPr>
          <w:color w:val="000000"/>
          <w:sz w:val="24"/>
        </w:rPr>
        <w:t>）。</w:t>
      </w:r>
    </w:p>
    <w:p w14:paraId="32D1AB1E" w14:textId="77777777" w:rsidR="00E60135" w:rsidRDefault="00961DAA" w:rsidP="00961DAA">
      <w:pPr>
        <w:tabs>
          <w:tab w:val="left" w:pos="5400"/>
        </w:tabs>
        <w:spacing w:line="360" w:lineRule="auto"/>
        <w:ind w:right="173"/>
        <w:rPr>
          <w:rFonts w:ascii="宋体" w:hAnsi="宋体" w:hint="eastAsia"/>
          <w:color w:val="000000"/>
          <w:sz w:val="24"/>
        </w:rPr>
      </w:pPr>
      <w:r w:rsidRPr="00703EE7">
        <w:rPr>
          <w:sz w:val="24"/>
        </w:rPr>
        <w:t>A</w:t>
      </w:r>
      <w:r>
        <w:rPr>
          <w:rFonts w:ascii="宋体" w:hAnsi="宋体" w:hint="eastAsia"/>
          <w:sz w:val="24"/>
        </w:rPr>
        <w:t xml:space="preserve">.1.3  </w:t>
      </w:r>
      <w:r w:rsidR="000C3907" w:rsidRPr="00C465A9">
        <w:rPr>
          <w:rFonts w:ascii="宋体" w:hAnsi="宋体" w:hint="eastAsia"/>
          <w:color w:val="000000"/>
          <w:sz w:val="24"/>
        </w:rPr>
        <w:t>环境条件</w:t>
      </w:r>
      <w:r w:rsidR="00E60135">
        <w:rPr>
          <w:rFonts w:ascii="宋体" w:hAnsi="宋体" w:hint="eastAsia"/>
          <w:color w:val="000000"/>
          <w:sz w:val="24"/>
        </w:rPr>
        <w:t xml:space="preserve"> </w:t>
      </w:r>
      <w:r w:rsidR="00E60135">
        <w:rPr>
          <w:rFonts w:ascii="宋体" w:hAnsi="宋体"/>
          <w:color w:val="000000"/>
          <w:sz w:val="24"/>
        </w:rPr>
        <w:t xml:space="preserve">  </w:t>
      </w:r>
    </w:p>
    <w:p w14:paraId="62A6DFDB" w14:textId="3E7CC2B1" w:rsidR="00961DAA" w:rsidRDefault="000C3907" w:rsidP="00E60135">
      <w:pPr>
        <w:tabs>
          <w:tab w:val="left" w:pos="5400"/>
        </w:tabs>
        <w:spacing w:line="360" w:lineRule="auto"/>
        <w:ind w:right="173" w:firstLineChars="200" w:firstLine="480"/>
        <w:rPr>
          <w:rFonts w:ascii="宋体" w:hAnsi="宋体" w:hint="eastAsia"/>
          <w:sz w:val="24"/>
        </w:rPr>
      </w:pPr>
      <w:r w:rsidRPr="00C465A9">
        <w:rPr>
          <w:rFonts w:ascii="宋体" w:hAnsi="宋体" w:hint="eastAsia"/>
          <w:color w:val="000000"/>
          <w:sz w:val="24"/>
        </w:rPr>
        <w:t>温度</w:t>
      </w:r>
      <w:r w:rsidR="00E60135">
        <w:rPr>
          <w:rFonts w:ascii="宋体" w:hAnsi="宋体" w:hint="eastAsia"/>
          <w:color w:val="000000"/>
          <w:sz w:val="24"/>
        </w:rPr>
        <w:t>：</w:t>
      </w:r>
      <w:r w:rsidR="00E60135">
        <w:rPr>
          <w:rFonts w:ascii="宋体" w:hAnsi="宋体"/>
          <w:color w:val="000000"/>
          <w:sz w:val="24"/>
        </w:rPr>
        <w:t>20.6</w:t>
      </w:r>
      <w:r>
        <w:rPr>
          <w:rFonts w:ascii="宋体" w:hAnsi="宋体" w:hint="eastAsia"/>
          <w:color w:val="000000"/>
          <w:sz w:val="24"/>
        </w:rPr>
        <w:t>℃；</w:t>
      </w:r>
      <w:r w:rsidRPr="00C465A9">
        <w:rPr>
          <w:rFonts w:ascii="宋体" w:hAnsi="宋体" w:hint="eastAsia"/>
          <w:color w:val="000000"/>
          <w:sz w:val="24"/>
        </w:rPr>
        <w:t>相对湿度</w:t>
      </w:r>
      <w:r w:rsidR="00E60135">
        <w:rPr>
          <w:rFonts w:ascii="宋体" w:hAnsi="宋体" w:hint="eastAsia"/>
          <w:color w:val="000000"/>
          <w:sz w:val="24"/>
        </w:rPr>
        <w:t>：</w:t>
      </w:r>
      <w:r w:rsidR="00E60135">
        <w:rPr>
          <w:rFonts w:ascii="宋体" w:hAnsi="宋体"/>
          <w:color w:val="000000"/>
          <w:sz w:val="24"/>
        </w:rPr>
        <w:t>52</w:t>
      </w:r>
      <w:r w:rsidRPr="00C465A9">
        <w:rPr>
          <w:rFonts w:ascii="宋体" w:hAnsi="宋体" w:hint="eastAsia"/>
          <w:color w:val="000000"/>
          <w:sz w:val="24"/>
        </w:rPr>
        <w:t>%。</w:t>
      </w:r>
    </w:p>
    <w:p w14:paraId="3B04DAC9" w14:textId="77777777" w:rsidR="00E60135" w:rsidRDefault="000C3907" w:rsidP="000C3907">
      <w:pPr>
        <w:spacing w:line="360" w:lineRule="auto"/>
        <w:rPr>
          <w:rFonts w:ascii="宋体" w:hAnsi="宋体" w:hint="eastAsia"/>
          <w:color w:val="000000"/>
          <w:sz w:val="24"/>
        </w:rPr>
      </w:pPr>
      <w:r w:rsidRPr="00703EE7">
        <w:rPr>
          <w:sz w:val="24"/>
        </w:rPr>
        <w:t>A</w:t>
      </w:r>
      <w:r>
        <w:rPr>
          <w:rFonts w:ascii="宋体" w:hAnsi="宋体" w:hint="eastAsia"/>
          <w:sz w:val="24"/>
        </w:rPr>
        <w:t>.1.</w:t>
      </w:r>
      <w:r>
        <w:rPr>
          <w:rFonts w:ascii="宋体" w:hAnsi="宋体"/>
          <w:sz w:val="24"/>
        </w:rPr>
        <w:t>4</w:t>
      </w:r>
      <w:r>
        <w:rPr>
          <w:rFonts w:ascii="宋体" w:hAnsi="宋体" w:hint="eastAsia"/>
          <w:sz w:val="24"/>
        </w:rPr>
        <w:t xml:space="preserve">  </w:t>
      </w:r>
      <w:r w:rsidRPr="00C465A9">
        <w:rPr>
          <w:rFonts w:ascii="宋体" w:hAnsi="宋体" w:hint="eastAsia"/>
          <w:color w:val="000000"/>
          <w:sz w:val="24"/>
        </w:rPr>
        <w:t>被测对象</w:t>
      </w:r>
      <w:r w:rsidR="00E60135">
        <w:rPr>
          <w:rFonts w:ascii="宋体" w:hAnsi="宋体" w:hint="eastAsia"/>
          <w:color w:val="000000"/>
          <w:sz w:val="24"/>
        </w:rPr>
        <w:t xml:space="preserve"> </w:t>
      </w:r>
      <w:r w:rsidR="00E60135">
        <w:rPr>
          <w:rFonts w:ascii="宋体" w:hAnsi="宋体"/>
          <w:color w:val="000000"/>
          <w:sz w:val="24"/>
        </w:rPr>
        <w:t xml:space="preserve">  </w:t>
      </w:r>
    </w:p>
    <w:p w14:paraId="65059F80" w14:textId="3D81CC1D" w:rsidR="000C3907" w:rsidRPr="00E8245E" w:rsidRDefault="00E8245E" w:rsidP="00E8245E">
      <w:pPr>
        <w:adjustRightInd w:val="0"/>
        <w:snapToGrid w:val="0"/>
        <w:spacing w:line="360" w:lineRule="auto"/>
        <w:ind w:firstLineChars="200" w:firstLine="480"/>
        <w:rPr>
          <w:color w:val="000000"/>
          <w:sz w:val="24"/>
        </w:rPr>
      </w:pPr>
      <w:r>
        <w:rPr>
          <w:color w:val="000000"/>
          <w:sz w:val="24"/>
        </w:rPr>
        <w:t>电力电容电感测试仪电容量测量的最大允许误差：</w:t>
      </w:r>
      <w:r>
        <w:rPr>
          <w:color w:val="000000"/>
          <w:sz w:val="24"/>
        </w:rPr>
        <w:t>±2%</w:t>
      </w:r>
      <w:r>
        <w:rPr>
          <w:color w:val="000000"/>
          <w:sz w:val="24"/>
        </w:rPr>
        <w:t>。</w:t>
      </w:r>
    </w:p>
    <w:p w14:paraId="31899D6E" w14:textId="77777777" w:rsidR="00E658FD" w:rsidRDefault="000C3907" w:rsidP="000C3907">
      <w:pPr>
        <w:spacing w:line="360" w:lineRule="auto"/>
        <w:rPr>
          <w:rFonts w:ascii="宋体" w:hAnsi="宋体" w:hint="eastAsia"/>
          <w:color w:val="000000"/>
          <w:sz w:val="24"/>
        </w:rPr>
      </w:pPr>
      <w:r w:rsidRPr="00703EE7">
        <w:rPr>
          <w:sz w:val="24"/>
        </w:rPr>
        <w:t>A</w:t>
      </w:r>
      <w:r>
        <w:rPr>
          <w:rFonts w:ascii="宋体" w:hAnsi="宋体" w:hint="eastAsia"/>
          <w:sz w:val="24"/>
        </w:rPr>
        <w:t>.1.</w:t>
      </w:r>
      <w:r>
        <w:rPr>
          <w:rFonts w:ascii="宋体" w:hAnsi="宋体"/>
          <w:sz w:val="24"/>
        </w:rPr>
        <w:t>5</w:t>
      </w:r>
      <w:r>
        <w:rPr>
          <w:rFonts w:ascii="宋体" w:hAnsi="宋体" w:hint="eastAsia"/>
          <w:sz w:val="24"/>
        </w:rPr>
        <w:t xml:space="preserve">  </w:t>
      </w:r>
      <w:r w:rsidR="002F2600" w:rsidRPr="00C465A9">
        <w:rPr>
          <w:rFonts w:ascii="宋体" w:hAnsi="宋体" w:hint="eastAsia"/>
          <w:color w:val="000000"/>
          <w:sz w:val="24"/>
        </w:rPr>
        <w:t>测量过程</w:t>
      </w:r>
      <w:r w:rsidR="00E60135">
        <w:rPr>
          <w:rFonts w:ascii="宋体" w:hAnsi="宋体" w:hint="eastAsia"/>
          <w:color w:val="000000"/>
          <w:sz w:val="24"/>
        </w:rPr>
        <w:t xml:space="preserve"> </w:t>
      </w:r>
      <w:r w:rsidR="00E60135">
        <w:rPr>
          <w:rFonts w:ascii="宋体" w:hAnsi="宋体"/>
          <w:color w:val="000000"/>
          <w:sz w:val="24"/>
        </w:rPr>
        <w:t xml:space="preserve">  </w:t>
      </w:r>
    </w:p>
    <w:p w14:paraId="5F3AA579" w14:textId="5F38265E" w:rsidR="000C3907" w:rsidRDefault="00E8245E" w:rsidP="00E658FD">
      <w:pPr>
        <w:spacing w:line="360" w:lineRule="auto"/>
        <w:ind w:firstLineChars="200" w:firstLine="480"/>
        <w:rPr>
          <w:rFonts w:ascii="宋体" w:hAnsi="宋体" w:hint="eastAsia"/>
          <w:sz w:val="24"/>
        </w:rPr>
      </w:pPr>
      <w:r>
        <w:rPr>
          <w:color w:val="000000"/>
          <w:sz w:val="24"/>
        </w:rPr>
        <w:t>采用直接测量法，用电力电容电感测试仪</w:t>
      </w:r>
      <w:r w:rsidR="00A50B75">
        <w:rPr>
          <w:color w:val="000000"/>
          <w:sz w:val="24"/>
        </w:rPr>
        <w:t>校准装置</w:t>
      </w:r>
      <w:r>
        <w:rPr>
          <w:color w:val="000000"/>
          <w:sz w:val="24"/>
        </w:rPr>
        <w:t>直接</w:t>
      </w:r>
      <w:r w:rsidR="00A50B75">
        <w:rPr>
          <w:rFonts w:hint="eastAsia"/>
          <w:color w:val="000000"/>
          <w:sz w:val="24"/>
        </w:rPr>
        <w:t>校准测试仪</w:t>
      </w:r>
      <w:r>
        <w:rPr>
          <w:color w:val="000000"/>
          <w:sz w:val="24"/>
        </w:rPr>
        <w:t>。调节电容电感测试仪校准装置的电容量，读取被校测试仪的显示值。此时，被校测试仪上的显示值与校准仪上的电容值之差即为被校测试仪的示值误差。</w:t>
      </w:r>
    </w:p>
    <w:p w14:paraId="4E32A8E5" w14:textId="5B921745" w:rsidR="00961DAA" w:rsidRPr="00903195" w:rsidRDefault="002248B7" w:rsidP="002248B7">
      <w:pPr>
        <w:spacing w:line="360" w:lineRule="auto"/>
        <w:rPr>
          <w:rFonts w:ascii="宋体" w:hAnsi="宋体" w:hint="eastAsia"/>
          <w:sz w:val="24"/>
        </w:rPr>
      </w:pPr>
      <w:r w:rsidRPr="00703EE7">
        <w:rPr>
          <w:sz w:val="24"/>
        </w:rPr>
        <w:t>A</w:t>
      </w:r>
      <w:r w:rsidRPr="00903195">
        <w:rPr>
          <w:rFonts w:ascii="宋体" w:hAnsi="宋体" w:hint="eastAsia"/>
          <w:sz w:val="24"/>
        </w:rPr>
        <w:t>.</w:t>
      </w:r>
      <w:r>
        <w:rPr>
          <w:rFonts w:ascii="宋体" w:hAnsi="宋体"/>
          <w:sz w:val="24"/>
        </w:rPr>
        <w:t>2</w:t>
      </w:r>
      <w:r>
        <w:rPr>
          <w:rFonts w:ascii="宋体" w:hAnsi="宋体" w:hint="eastAsia"/>
          <w:sz w:val="24"/>
        </w:rPr>
        <w:t xml:space="preserve">  </w:t>
      </w:r>
      <w:r w:rsidR="002F2600">
        <w:rPr>
          <w:rFonts w:ascii="宋体" w:hAnsi="宋体" w:hint="eastAsia"/>
          <w:sz w:val="24"/>
        </w:rPr>
        <w:t>测量模型</w:t>
      </w:r>
    </w:p>
    <w:p w14:paraId="634D488C" w14:textId="3B5B91EE" w:rsidR="002F2600" w:rsidRPr="00C465A9" w:rsidRDefault="00C344E6" w:rsidP="002F2600">
      <w:pPr>
        <w:jc w:val="center"/>
        <w:rPr>
          <w:rFonts w:ascii="宋体" w:hAnsi="宋体" w:hint="eastAsia"/>
          <w:color w:val="000000"/>
          <w:kern w:val="0"/>
          <w:sz w:val="24"/>
        </w:rPr>
      </w:pPr>
      <w:r w:rsidRPr="0012043F">
        <w:rPr>
          <w:rFonts w:ascii="宋体" w:hAnsi="宋体"/>
          <w:color w:val="000000"/>
          <w:kern w:val="0"/>
          <w:position w:val="-12"/>
          <w:sz w:val="24"/>
        </w:rPr>
        <w:object w:dxaOrig="1359" w:dyaOrig="360" w14:anchorId="395635D2">
          <v:shape id="_x0000_i1037" type="#_x0000_t75" style="width:67.7pt;height:18.25pt" o:ole="">
            <v:imagedata r:id="rId21" o:title=""/>
          </v:shape>
          <o:OLEObject Type="Embed" ProgID="Equation.DSMT4" ShapeID="_x0000_i1037" DrawAspect="Content" ObjectID="_1815564468" r:id="rId45"/>
        </w:object>
      </w:r>
    </w:p>
    <w:p w14:paraId="6DE6AD26" w14:textId="77777777" w:rsidR="00F4323F" w:rsidRDefault="00F4323F" w:rsidP="00F4323F">
      <w:pPr>
        <w:spacing w:line="420" w:lineRule="exact"/>
        <w:rPr>
          <w:rFonts w:ascii="宋体" w:hAnsi="宋体" w:hint="eastAsia"/>
          <w:color w:val="000000"/>
          <w:kern w:val="0"/>
          <w:sz w:val="24"/>
        </w:rPr>
      </w:pPr>
      <w:r w:rsidRPr="0012043F">
        <w:rPr>
          <w:rFonts w:ascii="宋体" w:hAnsi="宋体" w:hint="eastAsia"/>
          <w:color w:val="000000"/>
          <w:kern w:val="0"/>
          <w:sz w:val="24"/>
        </w:rPr>
        <w:t>式中</w:t>
      </w:r>
      <w:r>
        <w:rPr>
          <w:rFonts w:ascii="宋体" w:hAnsi="宋体" w:hint="eastAsia"/>
          <w:color w:val="000000"/>
          <w:kern w:val="0"/>
          <w:sz w:val="24"/>
        </w:rPr>
        <w:t>：</w:t>
      </w:r>
      <w:r w:rsidRPr="004D3208">
        <w:rPr>
          <w:rFonts w:ascii="宋体" w:hAnsi="宋体"/>
          <w:color w:val="000000"/>
          <w:kern w:val="0"/>
          <w:position w:val="-6"/>
          <w:sz w:val="24"/>
        </w:rPr>
        <w:object w:dxaOrig="400" w:dyaOrig="279" w14:anchorId="3EE29263">
          <v:shape id="_x0000_i1038" type="#_x0000_t75" style="width:20.4pt;height:14.5pt" o:ole="">
            <v:imagedata r:id="rId46" o:title=""/>
          </v:shape>
          <o:OLEObject Type="Embed" ProgID="Equation.DSMT4" ShapeID="_x0000_i1038" DrawAspect="Content" ObjectID="_1815564469" r:id="rId47"/>
        </w:object>
      </w:r>
      <w:r>
        <w:rPr>
          <w:rFonts w:ascii="宋体" w:hAnsi="宋体" w:hint="eastAsia"/>
          <w:color w:val="000000"/>
          <w:kern w:val="0"/>
          <w:sz w:val="24"/>
        </w:rPr>
        <w:t>——测试仪电容量</w:t>
      </w:r>
      <w:r w:rsidRPr="0012043F">
        <w:rPr>
          <w:rFonts w:ascii="宋体" w:hAnsi="宋体" w:hint="eastAsia"/>
          <w:color w:val="000000"/>
          <w:kern w:val="0"/>
          <w:sz w:val="24"/>
        </w:rPr>
        <w:t>示值的绝对误差</w:t>
      </w:r>
      <w:r>
        <w:rPr>
          <w:rFonts w:ascii="宋体" w:hAnsi="宋体" w:hint="eastAsia"/>
          <w:color w:val="000000"/>
          <w:kern w:val="0"/>
          <w:sz w:val="24"/>
        </w:rPr>
        <w:t>，μF</w:t>
      </w:r>
      <w:r w:rsidRPr="0012043F">
        <w:rPr>
          <w:rFonts w:ascii="宋体" w:hAnsi="宋体" w:hint="eastAsia"/>
          <w:color w:val="000000"/>
          <w:kern w:val="0"/>
          <w:sz w:val="24"/>
        </w:rPr>
        <w:t>；</w:t>
      </w:r>
    </w:p>
    <w:p w14:paraId="458D83BD" w14:textId="77777777" w:rsidR="00F4323F" w:rsidRPr="00B95A21" w:rsidRDefault="00F4323F" w:rsidP="00F4323F">
      <w:pPr>
        <w:spacing w:line="420" w:lineRule="exact"/>
        <w:ind w:firstLineChars="300" w:firstLine="720"/>
        <w:rPr>
          <w:rFonts w:ascii="宋体" w:hAnsi="宋体" w:hint="eastAsia"/>
          <w:color w:val="000000"/>
          <w:kern w:val="0"/>
          <w:sz w:val="24"/>
        </w:rPr>
      </w:pPr>
      <w:r w:rsidRPr="00EB7617">
        <w:rPr>
          <w:rFonts w:ascii="宋体" w:hAnsi="宋体"/>
          <w:color w:val="000000"/>
          <w:kern w:val="0"/>
          <w:position w:val="-12"/>
          <w:sz w:val="24"/>
        </w:rPr>
        <w:object w:dxaOrig="340" w:dyaOrig="360" w14:anchorId="1516C259">
          <v:shape id="_x0000_i1039" type="#_x0000_t75" style="width:17.2pt;height:18.25pt" o:ole="">
            <v:imagedata r:id="rId48" o:title=""/>
          </v:shape>
          <o:OLEObject Type="Embed" ProgID="Equation.DSMT4" ShapeID="_x0000_i1039" DrawAspect="Content" ObjectID="_1815564470" r:id="rId49"/>
        </w:object>
      </w:r>
      <w:r>
        <w:rPr>
          <w:rFonts w:ascii="宋体" w:hAnsi="宋体" w:hint="eastAsia"/>
          <w:color w:val="000000"/>
          <w:kern w:val="0"/>
          <w:sz w:val="24"/>
        </w:rPr>
        <w:t>——被校测试仪电容</w:t>
      </w:r>
      <w:proofErr w:type="gramStart"/>
      <w:r>
        <w:rPr>
          <w:rFonts w:ascii="宋体" w:hAnsi="宋体" w:hint="eastAsia"/>
          <w:color w:val="000000"/>
          <w:kern w:val="0"/>
          <w:sz w:val="24"/>
        </w:rPr>
        <w:t>量显示</w:t>
      </w:r>
      <w:proofErr w:type="gramEnd"/>
      <w:r>
        <w:rPr>
          <w:rFonts w:ascii="宋体" w:hAnsi="宋体" w:hint="eastAsia"/>
          <w:color w:val="000000"/>
          <w:kern w:val="0"/>
          <w:sz w:val="24"/>
        </w:rPr>
        <w:t>值，μF</w:t>
      </w:r>
      <w:r>
        <w:rPr>
          <w:rFonts w:ascii="宋体" w:hAnsi="宋体" w:hint="eastAsia"/>
          <w:color w:val="000000"/>
          <w:sz w:val="24"/>
        </w:rPr>
        <w:t>；</w:t>
      </w:r>
    </w:p>
    <w:p w14:paraId="29C3C078" w14:textId="14AE0D36" w:rsidR="002F2600" w:rsidRPr="00C465A9" w:rsidRDefault="00F4323F" w:rsidP="00F4323F">
      <w:pPr>
        <w:tabs>
          <w:tab w:val="left" w:pos="600"/>
        </w:tabs>
        <w:ind w:firstLineChars="300" w:firstLine="720"/>
        <w:rPr>
          <w:rFonts w:ascii="宋体" w:hAnsi="宋体" w:hint="eastAsia"/>
          <w:color w:val="000000"/>
          <w:kern w:val="0"/>
          <w:sz w:val="24"/>
        </w:rPr>
      </w:pPr>
      <w:r w:rsidRPr="0012043F">
        <w:rPr>
          <w:rFonts w:ascii="宋体" w:hAnsi="宋体"/>
          <w:color w:val="000000"/>
          <w:kern w:val="0"/>
          <w:position w:val="-12"/>
          <w:sz w:val="24"/>
        </w:rPr>
        <w:object w:dxaOrig="320" w:dyaOrig="360" w14:anchorId="252A96C4">
          <v:shape id="_x0000_i1040" type="#_x0000_t75" style="width:15.6pt;height:18.25pt" o:ole="">
            <v:imagedata r:id="rId50" o:title=""/>
          </v:shape>
          <o:OLEObject Type="Embed" ProgID="Equation.DSMT4" ShapeID="_x0000_i1040" DrawAspect="Content" ObjectID="_1815564471" r:id="rId51"/>
        </w:object>
      </w:r>
      <w:r>
        <w:rPr>
          <w:rFonts w:ascii="宋体" w:hAnsi="宋体" w:hint="eastAsia"/>
          <w:color w:val="000000"/>
          <w:kern w:val="0"/>
          <w:sz w:val="24"/>
        </w:rPr>
        <w:t>——标准</w:t>
      </w:r>
      <w:r w:rsidRPr="0012043F">
        <w:rPr>
          <w:rFonts w:ascii="宋体" w:hAnsi="宋体" w:hint="eastAsia"/>
          <w:color w:val="000000"/>
          <w:kern w:val="0"/>
          <w:sz w:val="24"/>
        </w:rPr>
        <w:t>器</w:t>
      </w:r>
      <w:r>
        <w:rPr>
          <w:rFonts w:ascii="宋体" w:hAnsi="宋体" w:hint="eastAsia"/>
          <w:color w:val="000000"/>
          <w:kern w:val="0"/>
          <w:sz w:val="24"/>
        </w:rPr>
        <w:t>标准电容</w:t>
      </w:r>
      <w:r w:rsidRPr="0012043F">
        <w:rPr>
          <w:rFonts w:ascii="宋体" w:hAnsi="宋体" w:hint="eastAsia"/>
          <w:color w:val="000000"/>
          <w:kern w:val="0"/>
          <w:sz w:val="24"/>
        </w:rPr>
        <w:t>值</w:t>
      </w:r>
      <w:r>
        <w:rPr>
          <w:rFonts w:ascii="宋体" w:hAnsi="宋体" w:hint="eastAsia"/>
          <w:color w:val="000000"/>
          <w:kern w:val="0"/>
          <w:sz w:val="24"/>
        </w:rPr>
        <w:t>，μF</w:t>
      </w:r>
      <w:r w:rsidRPr="0012043F">
        <w:rPr>
          <w:rFonts w:ascii="宋体" w:hAnsi="宋体" w:hint="eastAsia"/>
          <w:color w:val="000000"/>
          <w:sz w:val="24"/>
        </w:rPr>
        <w:t>。</w:t>
      </w:r>
    </w:p>
    <w:p w14:paraId="4C16D79F" w14:textId="3B7D57BE" w:rsidR="00961DAA" w:rsidRDefault="008A37CA" w:rsidP="009A6E25">
      <w:pPr>
        <w:spacing w:beforeLines="50" w:before="156" w:line="360" w:lineRule="auto"/>
        <w:rPr>
          <w:rFonts w:ascii="宋体" w:hAnsi="宋体" w:hint="eastAsia"/>
          <w:sz w:val="24"/>
        </w:rPr>
      </w:pPr>
      <w:r w:rsidRPr="00703EE7">
        <w:rPr>
          <w:sz w:val="24"/>
        </w:rPr>
        <w:t>A</w:t>
      </w:r>
      <w:r w:rsidRPr="00903195">
        <w:rPr>
          <w:rFonts w:ascii="宋体" w:hAnsi="宋体" w:hint="eastAsia"/>
          <w:sz w:val="24"/>
        </w:rPr>
        <w:t>.</w:t>
      </w:r>
      <w:r>
        <w:rPr>
          <w:rFonts w:ascii="宋体" w:hAnsi="宋体"/>
          <w:sz w:val="24"/>
        </w:rPr>
        <w:t xml:space="preserve">3  </w:t>
      </w:r>
      <w:r w:rsidR="002F2600">
        <w:rPr>
          <w:rFonts w:ascii="宋体" w:hAnsi="宋体" w:hint="eastAsia"/>
          <w:sz w:val="24"/>
        </w:rPr>
        <w:t>方差和传播系数</w:t>
      </w:r>
      <w:r w:rsidR="000946FD">
        <w:rPr>
          <w:rFonts w:ascii="宋体" w:hAnsi="宋体"/>
          <w:color w:val="000000"/>
          <w:kern w:val="0"/>
          <w:sz w:val="24"/>
        </w:rPr>
        <w:t xml:space="preserve">                  </w:t>
      </w:r>
    </w:p>
    <w:p w14:paraId="77A472B3" w14:textId="77777777" w:rsidR="002F2600" w:rsidRPr="00C465A9" w:rsidRDefault="002F2600" w:rsidP="002F2600">
      <w:pPr>
        <w:ind w:firstLineChars="200" w:firstLine="480"/>
        <w:rPr>
          <w:rFonts w:ascii="宋体" w:hAnsi="宋体" w:hint="eastAsia"/>
          <w:color w:val="000000"/>
          <w:sz w:val="24"/>
        </w:rPr>
      </w:pPr>
      <w:r w:rsidRPr="00C465A9">
        <w:rPr>
          <w:rFonts w:ascii="宋体" w:hAnsi="宋体" w:hint="eastAsia"/>
          <w:color w:val="000000"/>
          <w:sz w:val="24"/>
        </w:rPr>
        <w:t>传播系数：</w:t>
      </w:r>
    </w:p>
    <w:p w14:paraId="7AD125B3" w14:textId="669228CB" w:rsidR="002F2600" w:rsidRPr="00C465A9" w:rsidRDefault="00F4323F" w:rsidP="002F2600">
      <w:pPr>
        <w:ind w:firstLineChars="1600" w:firstLine="3840"/>
        <w:rPr>
          <w:rFonts w:ascii="宋体" w:hAnsi="宋体" w:hint="eastAsia"/>
          <w:color w:val="000000"/>
          <w:sz w:val="24"/>
        </w:rPr>
      </w:pPr>
      <w:r w:rsidRPr="00C465A9">
        <w:rPr>
          <w:rFonts w:ascii="宋体" w:hAnsi="宋体" w:hint="eastAsia"/>
          <w:color w:val="000000"/>
          <w:position w:val="-30"/>
          <w:sz w:val="24"/>
        </w:rPr>
        <w:object w:dxaOrig="2320" w:dyaOrig="720" w14:anchorId="20D634C5">
          <v:shape id="_x0000_i1041" type="#_x0000_t75" style="width:116pt;height:36pt" o:ole="" fillcolor="window">
            <v:imagedata r:id="rId52" o:title=""/>
          </v:shape>
          <o:OLEObject Type="Embed" ProgID="Equation.DSMT4" ShapeID="_x0000_i1041" DrawAspect="Content" ObjectID="_1815564472" r:id="rId53"/>
        </w:object>
      </w:r>
    </w:p>
    <w:p w14:paraId="44A03ACA" w14:textId="77777777" w:rsidR="002F2600" w:rsidRPr="00C465A9" w:rsidRDefault="002F2600" w:rsidP="002F2600">
      <w:pPr>
        <w:rPr>
          <w:rFonts w:ascii="宋体" w:hAnsi="宋体" w:hint="eastAsia"/>
          <w:color w:val="000000"/>
          <w:sz w:val="24"/>
        </w:rPr>
      </w:pPr>
      <w:r w:rsidRPr="00C465A9">
        <w:rPr>
          <w:rFonts w:ascii="宋体" w:hAnsi="宋体" w:hint="eastAsia"/>
          <w:color w:val="000000"/>
          <w:sz w:val="24"/>
        </w:rPr>
        <w:t xml:space="preserve">    方差:</w:t>
      </w:r>
    </w:p>
    <w:p w14:paraId="1AD76ED0" w14:textId="166564FA" w:rsidR="00961DAA" w:rsidRDefault="00F4323F" w:rsidP="002F2600">
      <w:pPr>
        <w:spacing w:line="360" w:lineRule="auto"/>
        <w:ind w:firstLineChars="600" w:firstLine="1260"/>
        <w:jc w:val="center"/>
        <w:rPr>
          <w:kern w:val="0"/>
          <w:sz w:val="24"/>
          <w:szCs w:val="19"/>
        </w:rPr>
      </w:pPr>
      <w:r w:rsidRPr="008B10BF">
        <w:rPr>
          <w:rFonts w:ascii="宋体" w:hAnsi="宋体" w:hint="eastAsia"/>
          <w:color w:val="000000"/>
          <w:position w:val="-36"/>
          <w:szCs w:val="21"/>
        </w:rPr>
        <w:object w:dxaOrig="3980" w:dyaOrig="840" w14:anchorId="54B32522">
          <v:shape id="_x0000_i1042" type="#_x0000_t75" style="width:198.8pt;height:36.55pt" o:ole="" fillcolor="window">
            <v:imagedata r:id="rId54" o:title=""/>
          </v:shape>
          <o:OLEObject Type="Embed" ProgID="Equation.DSMT4" ShapeID="_x0000_i1042" DrawAspect="Content" ObjectID="_1815564473" r:id="rId55"/>
        </w:object>
      </w:r>
    </w:p>
    <w:p w14:paraId="55C2E9A4" w14:textId="7EA4ABF5" w:rsidR="008A37CA" w:rsidRDefault="008A37CA" w:rsidP="008A37CA">
      <w:pPr>
        <w:spacing w:line="360" w:lineRule="auto"/>
        <w:rPr>
          <w:rFonts w:ascii="宋体" w:hAnsi="宋体" w:hint="eastAsia"/>
          <w:sz w:val="24"/>
        </w:rPr>
      </w:pPr>
      <w:r w:rsidRPr="00BD16DE">
        <w:rPr>
          <w:rFonts w:hint="eastAsia"/>
          <w:sz w:val="24"/>
        </w:rPr>
        <w:t>A</w:t>
      </w:r>
      <w:r w:rsidRPr="00903195">
        <w:rPr>
          <w:rFonts w:ascii="宋体" w:hAnsi="宋体" w:hint="eastAsia"/>
          <w:sz w:val="24"/>
        </w:rPr>
        <w:t>.</w:t>
      </w:r>
      <w:r>
        <w:rPr>
          <w:rFonts w:ascii="宋体" w:hAnsi="宋体"/>
          <w:sz w:val="24"/>
        </w:rPr>
        <w:t xml:space="preserve">4  </w:t>
      </w:r>
      <w:r w:rsidR="00A64F6A">
        <w:rPr>
          <w:rFonts w:ascii="宋体" w:hAnsi="宋体" w:hint="eastAsia"/>
          <w:sz w:val="24"/>
        </w:rPr>
        <w:t>标准不确定度评定</w:t>
      </w:r>
    </w:p>
    <w:p w14:paraId="04BE3F02" w14:textId="5BCB36BE" w:rsidR="00E8245E" w:rsidRPr="00667EA7" w:rsidRDefault="00000000" w:rsidP="00667EA7">
      <w:pPr>
        <w:wordWrap w:val="0"/>
        <w:spacing w:line="360" w:lineRule="auto"/>
        <w:ind w:right="1380"/>
      </w:pPr>
      <w:r>
        <w:rPr>
          <w:color w:val="000000"/>
          <w:sz w:val="24"/>
        </w:rPr>
        <w:object w:dxaOrig="1440" w:dyaOrig="1440" w14:anchorId="262F5774">
          <v:shape id="_x0000_s2109" type="#_x0000_t75" style="position:absolute;left:0;text-align:left;margin-left:285.6pt;margin-top:2.75pt;width:32.25pt;height:17.85pt;z-index:251673088;mso-position-horizontal-relative:text;mso-position-vertical-relative:text;mso-width-relative:page;mso-height-relative:page">
            <v:imagedata r:id="rId56" o:title=""/>
          </v:shape>
          <o:OLEObject Type="Embed" ProgID="Equation.DSMT4" ShapeID="_x0000_s2109" DrawAspect="Content" ObjectID="_1815564497" r:id="rId57"/>
        </w:object>
      </w:r>
      <w:r w:rsidR="00CB70E7" w:rsidRPr="00BD16DE">
        <w:rPr>
          <w:rFonts w:hint="eastAsia"/>
          <w:sz w:val="24"/>
        </w:rPr>
        <w:t>A</w:t>
      </w:r>
      <w:r w:rsidR="00CB70E7">
        <w:rPr>
          <w:rFonts w:ascii="宋体" w:hAnsi="宋体" w:hint="eastAsia"/>
          <w:sz w:val="24"/>
        </w:rPr>
        <w:t>.</w:t>
      </w:r>
      <w:r w:rsidR="00CB70E7">
        <w:rPr>
          <w:rFonts w:ascii="宋体" w:hAnsi="宋体"/>
          <w:sz w:val="24"/>
        </w:rPr>
        <w:t>4</w:t>
      </w:r>
      <w:r w:rsidR="00CB70E7">
        <w:rPr>
          <w:rFonts w:ascii="宋体" w:hAnsi="宋体" w:hint="eastAsia"/>
          <w:sz w:val="24"/>
        </w:rPr>
        <w:t xml:space="preserve">.1  </w:t>
      </w:r>
      <w:r w:rsidR="00F4323F" w:rsidRPr="00CD71EB">
        <w:rPr>
          <w:rFonts w:ascii="宋体" w:hAnsi="宋体" w:hint="eastAsia"/>
          <w:color w:val="000000"/>
          <w:sz w:val="24"/>
        </w:rPr>
        <w:t>由测试仪测量重复性引入的标准不确定度分量</w:t>
      </w:r>
      <w:r w:rsidR="009A6E25">
        <w:t xml:space="preserve"> </w:t>
      </w:r>
    </w:p>
    <w:p w14:paraId="1183DD5C" w14:textId="58630ABF" w:rsidR="00E8245E" w:rsidRDefault="00E8245E" w:rsidP="00E8245E">
      <w:pPr>
        <w:adjustRightInd w:val="0"/>
        <w:snapToGrid w:val="0"/>
        <w:spacing w:line="360" w:lineRule="auto"/>
        <w:ind w:firstLineChars="200" w:firstLine="480"/>
        <w:rPr>
          <w:color w:val="000000"/>
          <w:sz w:val="24"/>
        </w:rPr>
      </w:pPr>
      <w:r>
        <w:rPr>
          <w:color w:val="000000"/>
          <w:sz w:val="24"/>
        </w:rPr>
        <w:t>以</w:t>
      </w:r>
      <w:r>
        <w:rPr>
          <w:color w:val="000000"/>
          <w:sz w:val="24"/>
        </w:rPr>
        <w:t>100μF</w:t>
      </w:r>
      <w:r w:rsidR="00B22954">
        <w:rPr>
          <w:rFonts w:hint="eastAsia"/>
          <w:color w:val="000000"/>
          <w:sz w:val="24"/>
        </w:rPr>
        <w:t>测量</w:t>
      </w:r>
      <w:r>
        <w:rPr>
          <w:color w:val="000000"/>
          <w:sz w:val="24"/>
        </w:rPr>
        <w:t>点为例进行示值测量结果的不确定评定。</w:t>
      </w:r>
    </w:p>
    <w:p w14:paraId="0ACFDDA7" w14:textId="6AA01887" w:rsidR="00E8245E" w:rsidRDefault="00E8245E" w:rsidP="00E8245E">
      <w:pPr>
        <w:adjustRightInd w:val="0"/>
        <w:snapToGrid w:val="0"/>
        <w:spacing w:line="360" w:lineRule="auto"/>
        <w:ind w:firstLineChars="200" w:firstLine="480"/>
        <w:rPr>
          <w:color w:val="000000"/>
          <w:sz w:val="24"/>
        </w:rPr>
      </w:pPr>
      <w:r>
        <w:rPr>
          <w:color w:val="000000"/>
          <w:sz w:val="24"/>
        </w:rPr>
        <w:t>用测试仪对所选</w:t>
      </w:r>
      <w:r>
        <w:rPr>
          <w:color w:val="000000"/>
          <w:sz w:val="24"/>
        </w:rPr>
        <w:t>100μF</w:t>
      </w:r>
      <w:r w:rsidR="00B22954">
        <w:rPr>
          <w:rFonts w:hint="eastAsia"/>
          <w:color w:val="000000"/>
          <w:sz w:val="24"/>
        </w:rPr>
        <w:t>测量</w:t>
      </w:r>
      <w:r>
        <w:rPr>
          <w:color w:val="000000"/>
          <w:sz w:val="24"/>
        </w:rPr>
        <w:t>点在重复性测量条件下进行</w:t>
      </w:r>
      <w:r>
        <w:rPr>
          <w:color w:val="000000"/>
          <w:sz w:val="24"/>
        </w:rPr>
        <w:t>10</w:t>
      </w:r>
      <w:r>
        <w:rPr>
          <w:color w:val="000000"/>
          <w:sz w:val="24"/>
        </w:rPr>
        <w:t>次独立测量，测量数据见表</w:t>
      </w:r>
      <w:r>
        <w:rPr>
          <w:color w:val="000000"/>
          <w:sz w:val="24"/>
        </w:rPr>
        <w:t>A.1</w:t>
      </w:r>
      <w:r>
        <w:rPr>
          <w:color w:val="000000"/>
          <w:sz w:val="24"/>
        </w:rPr>
        <w:t>。</w:t>
      </w:r>
    </w:p>
    <w:p w14:paraId="6377113A" w14:textId="77777777" w:rsidR="00E8245E" w:rsidRDefault="00E8245E" w:rsidP="00E8245E">
      <w:pPr>
        <w:ind w:firstLineChars="200" w:firstLine="420"/>
        <w:jc w:val="center"/>
        <w:rPr>
          <w:rFonts w:eastAsia="黑体"/>
          <w:color w:val="000000"/>
          <w:szCs w:val="21"/>
        </w:rPr>
      </w:pPr>
      <w:r>
        <w:rPr>
          <w:rFonts w:eastAsia="黑体"/>
          <w:color w:val="000000"/>
          <w:szCs w:val="21"/>
        </w:rPr>
        <w:t>表</w:t>
      </w:r>
      <w:r>
        <w:rPr>
          <w:rFonts w:eastAsia="黑体"/>
          <w:color w:val="000000"/>
          <w:szCs w:val="21"/>
        </w:rPr>
        <w:t xml:space="preserve">A.1  </w:t>
      </w:r>
      <w:r>
        <w:rPr>
          <w:rFonts w:eastAsia="黑体"/>
          <w:color w:val="000000"/>
          <w:szCs w:val="21"/>
        </w:rPr>
        <w:t>重复性测量数据</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26"/>
        <w:gridCol w:w="5316"/>
      </w:tblGrid>
      <w:tr w:rsidR="00F8447F" w14:paraId="03FFEC48" w14:textId="77777777" w:rsidTr="00F8447F">
        <w:trPr>
          <w:trHeight w:val="397"/>
          <w:jc w:val="center"/>
        </w:trPr>
        <w:tc>
          <w:tcPr>
            <w:tcW w:w="3326" w:type="dxa"/>
            <w:vMerge w:val="restart"/>
            <w:tcBorders>
              <w:tl2br w:val="single" w:sz="4" w:space="0" w:color="auto"/>
            </w:tcBorders>
            <w:vAlign w:val="center"/>
          </w:tcPr>
          <w:p w14:paraId="69DCDBCC" w14:textId="77777777" w:rsidR="00F8447F" w:rsidRDefault="00F8447F" w:rsidP="004D28AF">
            <w:pPr>
              <w:jc w:val="center"/>
              <w:rPr>
                <w:color w:val="000000"/>
                <w:szCs w:val="21"/>
              </w:rPr>
            </w:pPr>
            <w:r>
              <w:rPr>
                <w:color w:val="000000"/>
                <w:szCs w:val="21"/>
              </w:rPr>
              <w:t xml:space="preserve">     </w:t>
            </w:r>
            <w:r>
              <w:rPr>
                <w:color w:val="000000"/>
                <w:szCs w:val="21"/>
              </w:rPr>
              <w:t>测量点</w:t>
            </w:r>
          </w:p>
          <w:p w14:paraId="58E9195E" w14:textId="77777777" w:rsidR="00F8447F" w:rsidRDefault="00F8447F" w:rsidP="004D28AF">
            <w:pPr>
              <w:rPr>
                <w:color w:val="000000"/>
                <w:szCs w:val="21"/>
              </w:rPr>
            </w:pPr>
            <w:r>
              <w:rPr>
                <w:color w:val="000000"/>
                <w:szCs w:val="21"/>
              </w:rPr>
              <w:t>测量次数</w:t>
            </w:r>
          </w:p>
        </w:tc>
        <w:tc>
          <w:tcPr>
            <w:tcW w:w="5316" w:type="dxa"/>
            <w:vAlign w:val="center"/>
          </w:tcPr>
          <w:p w14:paraId="1831AB6D" w14:textId="77777777" w:rsidR="00F8447F" w:rsidRDefault="00F8447F" w:rsidP="004D28AF">
            <w:pPr>
              <w:jc w:val="center"/>
              <w:rPr>
                <w:color w:val="000000"/>
                <w:szCs w:val="21"/>
              </w:rPr>
            </w:pPr>
            <w:r>
              <w:rPr>
                <w:color w:val="000000"/>
                <w:kern w:val="0"/>
                <w:position w:val="-12"/>
                <w:szCs w:val="21"/>
              </w:rPr>
              <w:object w:dxaOrig="288" w:dyaOrig="357" w14:anchorId="013ABA10">
                <v:shape id="_x0000_i1044" type="#_x0000_t75" style="width:14.65pt;height:18pt" o:ole="">
                  <v:imagedata r:id="rId58" o:title=""/>
                </v:shape>
                <o:OLEObject Type="Embed" ProgID="Equation.DSMT4" ShapeID="_x0000_i1044" DrawAspect="Content" ObjectID="_1815564474" r:id="rId59"/>
              </w:object>
            </w:r>
          </w:p>
        </w:tc>
      </w:tr>
      <w:tr w:rsidR="00F8447F" w14:paraId="75F4FE46" w14:textId="77777777" w:rsidTr="00F8447F">
        <w:trPr>
          <w:trHeight w:val="397"/>
          <w:jc w:val="center"/>
        </w:trPr>
        <w:tc>
          <w:tcPr>
            <w:tcW w:w="3326" w:type="dxa"/>
            <w:vMerge/>
            <w:tcBorders>
              <w:tl2br w:val="single" w:sz="4" w:space="0" w:color="auto"/>
            </w:tcBorders>
            <w:vAlign w:val="center"/>
          </w:tcPr>
          <w:p w14:paraId="0C182CAD" w14:textId="77777777" w:rsidR="00F8447F" w:rsidRDefault="00F8447F" w:rsidP="004D28AF">
            <w:pPr>
              <w:jc w:val="center"/>
              <w:rPr>
                <w:color w:val="000000"/>
                <w:szCs w:val="21"/>
              </w:rPr>
            </w:pPr>
          </w:p>
        </w:tc>
        <w:tc>
          <w:tcPr>
            <w:tcW w:w="5316" w:type="dxa"/>
            <w:vAlign w:val="center"/>
          </w:tcPr>
          <w:p w14:paraId="16768F65" w14:textId="77777777" w:rsidR="00F8447F" w:rsidRDefault="00F8447F" w:rsidP="004D28AF">
            <w:pPr>
              <w:jc w:val="center"/>
              <w:rPr>
                <w:color w:val="000000"/>
                <w:szCs w:val="21"/>
              </w:rPr>
            </w:pPr>
            <w:r>
              <w:rPr>
                <w:sz w:val="24"/>
              </w:rPr>
              <w:t>100μF</w:t>
            </w:r>
          </w:p>
        </w:tc>
      </w:tr>
      <w:tr w:rsidR="00F8447F" w14:paraId="524441DC" w14:textId="77777777" w:rsidTr="00F8447F">
        <w:trPr>
          <w:trHeight w:val="397"/>
          <w:jc w:val="center"/>
        </w:trPr>
        <w:tc>
          <w:tcPr>
            <w:tcW w:w="3326" w:type="dxa"/>
            <w:vAlign w:val="center"/>
          </w:tcPr>
          <w:p w14:paraId="52CBB7DE" w14:textId="77777777" w:rsidR="00F8447F" w:rsidRDefault="00F8447F" w:rsidP="004D28AF">
            <w:pPr>
              <w:jc w:val="center"/>
              <w:rPr>
                <w:color w:val="000000"/>
                <w:szCs w:val="21"/>
              </w:rPr>
            </w:pPr>
            <w:r>
              <w:rPr>
                <w:color w:val="000000"/>
                <w:szCs w:val="21"/>
              </w:rPr>
              <w:t>1</w:t>
            </w:r>
          </w:p>
        </w:tc>
        <w:tc>
          <w:tcPr>
            <w:tcW w:w="5316" w:type="dxa"/>
            <w:vAlign w:val="center"/>
          </w:tcPr>
          <w:p w14:paraId="6C59A3FA" w14:textId="77777777" w:rsidR="00F8447F" w:rsidRDefault="00F8447F" w:rsidP="004D28AF">
            <w:pPr>
              <w:jc w:val="center"/>
              <w:rPr>
                <w:color w:val="000000"/>
                <w:szCs w:val="21"/>
              </w:rPr>
            </w:pPr>
            <w:r>
              <w:rPr>
                <w:color w:val="000000"/>
                <w:szCs w:val="21"/>
              </w:rPr>
              <w:t>100.3</w:t>
            </w:r>
            <w:r>
              <w:rPr>
                <w:sz w:val="24"/>
              </w:rPr>
              <w:t>μF</w:t>
            </w:r>
          </w:p>
        </w:tc>
      </w:tr>
      <w:tr w:rsidR="00F8447F" w14:paraId="43D459D1" w14:textId="77777777" w:rsidTr="00F8447F">
        <w:trPr>
          <w:trHeight w:val="397"/>
          <w:jc w:val="center"/>
        </w:trPr>
        <w:tc>
          <w:tcPr>
            <w:tcW w:w="3326" w:type="dxa"/>
            <w:vAlign w:val="center"/>
          </w:tcPr>
          <w:p w14:paraId="1F9F7F2C" w14:textId="77777777" w:rsidR="00F8447F" w:rsidRDefault="00F8447F" w:rsidP="004D28AF">
            <w:pPr>
              <w:jc w:val="center"/>
              <w:rPr>
                <w:color w:val="000000"/>
                <w:szCs w:val="21"/>
              </w:rPr>
            </w:pPr>
            <w:r>
              <w:rPr>
                <w:color w:val="000000"/>
                <w:szCs w:val="21"/>
              </w:rPr>
              <w:t>2</w:t>
            </w:r>
          </w:p>
        </w:tc>
        <w:tc>
          <w:tcPr>
            <w:tcW w:w="5316" w:type="dxa"/>
            <w:vAlign w:val="center"/>
          </w:tcPr>
          <w:p w14:paraId="44DE8430" w14:textId="77777777" w:rsidR="00F8447F" w:rsidRDefault="00F8447F" w:rsidP="004D28AF">
            <w:pPr>
              <w:jc w:val="center"/>
              <w:rPr>
                <w:color w:val="000000"/>
                <w:szCs w:val="21"/>
              </w:rPr>
            </w:pPr>
            <w:r>
              <w:rPr>
                <w:color w:val="000000"/>
                <w:szCs w:val="21"/>
              </w:rPr>
              <w:t>100.5</w:t>
            </w:r>
            <w:r>
              <w:rPr>
                <w:sz w:val="24"/>
              </w:rPr>
              <w:t>μF</w:t>
            </w:r>
          </w:p>
        </w:tc>
      </w:tr>
      <w:tr w:rsidR="00F8447F" w14:paraId="781B5E8F" w14:textId="77777777" w:rsidTr="00F8447F">
        <w:trPr>
          <w:trHeight w:val="397"/>
          <w:jc w:val="center"/>
        </w:trPr>
        <w:tc>
          <w:tcPr>
            <w:tcW w:w="3326" w:type="dxa"/>
            <w:vAlign w:val="center"/>
          </w:tcPr>
          <w:p w14:paraId="44866EB5" w14:textId="77777777" w:rsidR="00F8447F" w:rsidRDefault="00F8447F" w:rsidP="004D28AF">
            <w:pPr>
              <w:jc w:val="center"/>
              <w:rPr>
                <w:color w:val="000000"/>
                <w:szCs w:val="21"/>
              </w:rPr>
            </w:pPr>
            <w:r>
              <w:rPr>
                <w:color w:val="000000"/>
                <w:szCs w:val="21"/>
              </w:rPr>
              <w:t>3</w:t>
            </w:r>
          </w:p>
        </w:tc>
        <w:tc>
          <w:tcPr>
            <w:tcW w:w="5316" w:type="dxa"/>
            <w:vAlign w:val="center"/>
          </w:tcPr>
          <w:p w14:paraId="7451F00A" w14:textId="77777777" w:rsidR="00F8447F" w:rsidRDefault="00F8447F" w:rsidP="004D28AF">
            <w:pPr>
              <w:jc w:val="center"/>
              <w:rPr>
                <w:color w:val="000000"/>
                <w:szCs w:val="21"/>
              </w:rPr>
            </w:pPr>
            <w:r>
              <w:rPr>
                <w:color w:val="000000"/>
                <w:szCs w:val="21"/>
              </w:rPr>
              <w:t>100.5</w:t>
            </w:r>
            <w:r>
              <w:rPr>
                <w:sz w:val="24"/>
              </w:rPr>
              <w:t>μF</w:t>
            </w:r>
          </w:p>
        </w:tc>
      </w:tr>
      <w:tr w:rsidR="00F8447F" w14:paraId="738042CB" w14:textId="77777777" w:rsidTr="00F8447F">
        <w:trPr>
          <w:trHeight w:val="397"/>
          <w:jc w:val="center"/>
        </w:trPr>
        <w:tc>
          <w:tcPr>
            <w:tcW w:w="3326" w:type="dxa"/>
            <w:vAlign w:val="center"/>
          </w:tcPr>
          <w:p w14:paraId="4D078AC9" w14:textId="77777777" w:rsidR="00F8447F" w:rsidRDefault="00F8447F" w:rsidP="004D28AF">
            <w:pPr>
              <w:jc w:val="center"/>
              <w:rPr>
                <w:color w:val="000000"/>
                <w:szCs w:val="21"/>
              </w:rPr>
            </w:pPr>
            <w:r>
              <w:rPr>
                <w:color w:val="000000"/>
                <w:szCs w:val="21"/>
              </w:rPr>
              <w:t>4</w:t>
            </w:r>
          </w:p>
        </w:tc>
        <w:tc>
          <w:tcPr>
            <w:tcW w:w="5316" w:type="dxa"/>
            <w:vAlign w:val="center"/>
          </w:tcPr>
          <w:p w14:paraId="35641E28" w14:textId="77777777" w:rsidR="00F8447F" w:rsidRDefault="00F8447F" w:rsidP="004D28AF">
            <w:pPr>
              <w:jc w:val="center"/>
              <w:rPr>
                <w:color w:val="000000"/>
                <w:szCs w:val="21"/>
              </w:rPr>
            </w:pPr>
            <w:r>
              <w:rPr>
                <w:color w:val="000000"/>
                <w:szCs w:val="21"/>
              </w:rPr>
              <w:t>100.4</w:t>
            </w:r>
            <w:r>
              <w:rPr>
                <w:sz w:val="24"/>
              </w:rPr>
              <w:t>μF</w:t>
            </w:r>
          </w:p>
        </w:tc>
      </w:tr>
      <w:tr w:rsidR="00F8447F" w14:paraId="24496E87" w14:textId="77777777" w:rsidTr="00F8447F">
        <w:trPr>
          <w:trHeight w:val="397"/>
          <w:jc w:val="center"/>
        </w:trPr>
        <w:tc>
          <w:tcPr>
            <w:tcW w:w="3326" w:type="dxa"/>
            <w:vAlign w:val="center"/>
          </w:tcPr>
          <w:p w14:paraId="1A8F6AD2" w14:textId="77777777" w:rsidR="00F8447F" w:rsidRDefault="00F8447F" w:rsidP="004D28AF">
            <w:pPr>
              <w:jc w:val="center"/>
              <w:rPr>
                <w:color w:val="000000"/>
                <w:szCs w:val="21"/>
              </w:rPr>
            </w:pPr>
            <w:r>
              <w:rPr>
                <w:color w:val="000000"/>
                <w:szCs w:val="21"/>
              </w:rPr>
              <w:t>5</w:t>
            </w:r>
          </w:p>
        </w:tc>
        <w:tc>
          <w:tcPr>
            <w:tcW w:w="5316" w:type="dxa"/>
            <w:vAlign w:val="center"/>
          </w:tcPr>
          <w:p w14:paraId="0B01C48C" w14:textId="77777777" w:rsidR="00F8447F" w:rsidRDefault="00F8447F" w:rsidP="004D28AF">
            <w:pPr>
              <w:jc w:val="center"/>
              <w:rPr>
                <w:color w:val="000000"/>
                <w:szCs w:val="21"/>
              </w:rPr>
            </w:pPr>
            <w:r>
              <w:rPr>
                <w:color w:val="000000"/>
                <w:szCs w:val="21"/>
              </w:rPr>
              <w:t>100.3</w:t>
            </w:r>
            <w:r>
              <w:rPr>
                <w:sz w:val="24"/>
              </w:rPr>
              <w:t>μF</w:t>
            </w:r>
          </w:p>
        </w:tc>
      </w:tr>
      <w:tr w:rsidR="00F8447F" w14:paraId="3BA46F57" w14:textId="77777777" w:rsidTr="00F8447F">
        <w:trPr>
          <w:trHeight w:val="397"/>
          <w:jc w:val="center"/>
        </w:trPr>
        <w:tc>
          <w:tcPr>
            <w:tcW w:w="3326" w:type="dxa"/>
            <w:vAlign w:val="center"/>
          </w:tcPr>
          <w:p w14:paraId="3021FE12" w14:textId="77777777" w:rsidR="00F8447F" w:rsidRDefault="00F8447F" w:rsidP="004D28AF">
            <w:pPr>
              <w:jc w:val="center"/>
              <w:rPr>
                <w:color w:val="000000"/>
                <w:szCs w:val="21"/>
              </w:rPr>
            </w:pPr>
            <w:r>
              <w:rPr>
                <w:color w:val="000000"/>
                <w:szCs w:val="21"/>
              </w:rPr>
              <w:t>6</w:t>
            </w:r>
          </w:p>
        </w:tc>
        <w:tc>
          <w:tcPr>
            <w:tcW w:w="5316" w:type="dxa"/>
            <w:vAlign w:val="center"/>
          </w:tcPr>
          <w:p w14:paraId="231CC7E4" w14:textId="77777777" w:rsidR="00F8447F" w:rsidRDefault="00F8447F" w:rsidP="004D28AF">
            <w:pPr>
              <w:jc w:val="center"/>
              <w:rPr>
                <w:color w:val="000000"/>
                <w:szCs w:val="21"/>
              </w:rPr>
            </w:pPr>
            <w:r>
              <w:rPr>
                <w:color w:val="000000"/>
                <w:szCs w:val="21"/>
              </w:rPr>
              <w:t>100.5</w:t>
            </w:r>
            <w:r>
              <w:rPr>
                <w:sz w:val="24"/>
              </w:rPr>
              <w:t>μF</w:t>
            </w:r>
          </w:p>
        </w:tc>
      </w:tr>
      <w:tr w:rsidR="00F8447F" w14:paraId="4D9E4E18" w14:textId="77777777" w:rsidTr="00F8447F">
        <w:trPr>
          <w:trHeight w:val="397"/>
          <w:jc w:val="center"/>
        </w:trPr>
        <w:tc>
          <w:tcPr>
            <w:tcW w:w="3326" w:type="dxa"/>
            <w:vAlign w:val="center"/>
          </w:tcPr>
          <w:p w14:paraId="2E50431C" w14:textId="77777777" w:rsidR="00F8447F" w:rsidRDefault="00F8447F" w:rsidP="004D28AF">
            <w:pPr>
              <w:jc w:val="center"/>
              <w:rPr>
                <w:color w:val="000000"/>
                <w:szCs w:val="21"/>
              </w:rPr>
            </w:pPr>
            <w:r>
              <w:rPr>
                <w:color w:val="000000"/>
                <w:szCs w:val="21"/>
              </w:rPr>
              <w:t>7</w:t>
            </w:r>
          </w:p>
        </w:tc>
        <w:tc>
          <w:tcPr>
            <w:tcW w:w="5316" w:type="dxa"/>
            <w:vAlign w:val="center"/>
          </w:tcPr>
          <w:p w14:paraId="582B4F3B" w14:textId="77777777" w:rsidR="00F8447F" w:rsidRDefault="00F8447F" w:rsidP="004D28AF">
            <w:pPr>
              <w:jc w:val="center"/>
              <w:rPr>
                <w:color w:val="000000"/>
                <w:szCs w:val="21"/>
              </w:rPr>
            </w:pPr>
            <w:r>
              <w:rPr>
                <w:color w:val="000000"/>
                <w:szCs w:val="21"/>
              </w:rPr>
              <w:t>100.3</w:t>
            </w:r>
            <w:r>
              <w:rPr>
                <w:sz w:val="24"/>
              </w:rPr>
              <w:t>μF</w:t>
            </w:r>
          </w:p>
        </w:tc>
      </w:tr>
      <w:tr w:rsidR="00F8447F" w14:paraId="6FAAFAC2" w14:textId="77777777" w:rsidTr="00F8447F">
        <w:trPr>
          <w:trHeight w:val="397"/>
          <w:jc w:val="center"/>
        </w:trPr>
        <w:tc>
          <w:tcPr>
            <w:tcW w:w="3326" w:type="dxa"/>
            <w:vAlign w:val="center"/>
          </w:tcPr>
          <w:p w14:paraId="4D26CD21" w14:textId="77777777" w:rsidR="00F8447F" w:rsidRDefault="00F8447F" w:rsidP="004D28AF">
            <w:pPr>
              <w:jc w:val="center"/>
              <w:rPr>
                <w:color w:val="000000"/>
                <w:szCs w:val="21"/>
              </w:rPr>
            </w:pPr>
            <w:r>
              <w:rPr>
                <w:color w:val="000000"/>
                <w:szCs w:val="21"/>
              </w:rPr>
              <w:t>8</w:t>
            </w:r>
          </w:p>
        </w:tc>
        <w:tc>
          <w:tcPr>
            <w:tcW w:w="5316" w:type="dxa"/>
            <w:vAlign w:val="center"/>
          </w:tcPr>
          <w:p w14:paraId="64983FBB" w14:textId="77777777" w:rsidR="00F8447F" w:rsidRDefault="00F8447F" w:rsidP="004D28AF">
            <w:pPr>
              <w:jc w:val="center"/>
              <w:rPr>
                <w:color w:val="000000"/>
                <w:szCs w:val="21"/>
              </w:rPr>
            </w:pPr>
            <w:r>
              <w:rPr>
                <w:color w:val="000000"/>
                <w:szCs w:val="21"/>
              </w:rPr>
              <w:t>100.2</w:t>
            </w:r>
            <w:r>
              <w:rPr>
                <w:sz w:val="24"/>
              </w:rPr>
              <w:t>μF</w:t>
            </w:r>
          </w:p>
        </w:tc>
      </w:tr>
      <w:tr w:rsidR="00F8447F" w14:paraId="373EF672" w14:textId="77777777" w:rsidTr="00F8447F">
        <w:trPr>
          <w:trHeight w:val="397"/>
          <w:jc w:val="center"/>
        </w:trPr>
        <w:tc>
          <w:tcPr>
            <w:tcW w:w="3326" w:type="dxa"/>
            <w:vAlign w:val="center"/>
          </w:tcPr>
          <w:p w14:paraId="0D62E5F5" w14:textId="77777777" w:rsidR="00F8447F" w:rsidRDefault="00F8447F" w:rsidP="004D28AF">
            <w:pPr>
              <w:jc w:val="center"/>
              <w:rPr>
                <w:color w:val="000000"/>
                <w:szCs w:val="21"/>
              </w:rPr>
            </w:pPr>
            <w:r>
              <w:rPr>
                <w:color w:val="000000"/>
                <w:szCs w:val="21"/>
              </w:rPr>
              <w:t>9</w:t>
            </w:r>
          </w:p>
        </w:tc>
        <w:tc>
          <w:tcPr>
            <w:tcW w:w="5316" w:type="dxa"/>
            <w:vAlign w:val="center"/>
          </w:tcPr>
          <w:p w14:paraId="261C96B0" w14:textId="77777777" w:rsidR="00F8447F" w:rsidRDefault="00F8447F" w:rsidP="004D28AF">
            <w:pPr>
              <w:jc w:val="center"/>
              <w:rPr>
                <w:color w:val="000000"/>
                <w:szCs w:val="21"/>
              </w:rPr>
            </w:pPr>
            <w:r>
              <w:rPr>
                <w:color w:val="000000"/>
                <w:szCs w:val="21"/>
              </w:rPr>
              <w:t>100.3</w:t>
            </w:r>
            <w:r>
              <w:rPr>
                <w:sz w:val="24"/>
              </w:rPr>
              <w:t>μF</w:t>
            </w:r>
          </w:p>
        </w:tc>
      </w:tr>
      <w:tr w:rsidR="00F8447F" w14:paraId="28A91D60" w14:textId="77777777" w:rsidTr="00F8447F">
        <w:trPr>
          <w:trHeight w:val="397"/>
          <w:jc w:val="center"/>
        </w:trPr>
        <w:tc>
          <w:tcPr>
            <w:tcW w:w="3326" w:type="dxa"/>
            <w:vAlign w:val="center"/>
          </w:tcPr>
          <w:p w14:paraId="05815008" w14:textId="77777777" w:rsidR="00F8447F" w:rsidRDefault="00F8447F" w:rsidP="004D28AF">
            <w:pPr>
              <w:jc w:val="center"/>
              <w:rPr>
                <w:color w:val="000000"/>
                <w:szCs w:val="21"/>
              </w:rPr>
            </w:pPr>
            <w:r>
              <w:rPr>
                <w:color w:val="000000"/>
                <w:szCs w:val="21"/>
              </w:rPr>
              <w:t>10</w:t>
            </w:r>
          </w:p>
        </w:tc>
        <w:tc>
          <w:tcPr>
            <w:tcW w:w="5316" w:type="dxa"/>
            <w:vAlign w:val="center"/>
          </w:tcPr>
          <w:p w14:paraId="4CE7E380" w14:textId="77777777" w:rsidR="00F8447F" w:rsidRDefault="00F8447F" w:rsidP="004D28AF">
            <w:pPr>
              <w:jc w:val="center"/>
              <w:rPr>
                <w:color w:val="000000"/>
                <w:szCs w:val="21"/>
              </w:rPr>
            </w:pPr>
            <w:r>
              <w:rPr>
                <w:color w:val="000000"/>
                <w:szCs w:val="21"/>
              </w:rPr>
              <w:t>100.4</w:t>
            </w:r>
            <w:r>
              <w:rPr>
                <w:sz w:val="24"/>
              </w:rPr>
              <w:t>μF</w:t>
            </w:r>
          </w:p>
        </w:tc>
      </w:tr>
      <w:tr w:rsidR="00F8447F" w14:paraId="1A72E119" w14:textId="77777777" w:rsidTr="00F8447F">
        <w:trPr>
          <w:trHeight w:val="397"/>
          <w:jc w:val="center"/>
        </w:trPr>
        <w:tc>
          <w:tcPr>
            <w:tcW w:w="3326" w:type="dxa"/>
            <w:vAlign w:val="center"/>
          </w:tcPr>
          <w:p w14:paraId="7AD8A87D" w14:textId="77777777" w:rsidR="00F8447F" w:rsidRDefault="00F8447F" w:rsidP="004D28AF">
            <w:pPr>
              <w:jc w:val="center"/>
              <w:rPr>
                <w:color w:val="000000"/>
                <w:szCs w:val="21"/>
              </w:rPr>
            </w:pPr>
            <w:r>
              <w:rPr>
                <w:iCs/>
                <w:color w:val="000000"/>
                <w:position w:val="-6"/>
                <w:szCs w:val="21"/>
              </w:rPr>
              <w:object w:dxaOrig="196" w:dyaOrig="346" w14:anchorId="45009EC6">
                <v:shape id="_x0000_i1045" type="#_x0000_t75" style="width:10pt;height:17.65pt" o:ole="">
                  <v:imagedata r:id="rId60" o:title=""/>
                </v:shape>
                <o:OLEObject Type="Embed" ProgID="Equation.3" ShapeID="_x0000_i1045" DrawAspect="Content" ObjectID="_1815564475" r:id="rId61"/>
              </w:object>
            </w:r>
          </w:p>
        </w:tc>
        <w:tc>
          <w:tcPr>
            <w:tcW w:w="5316" w:type="dxa"/>
            <w:vAlign w:val="center"/>
          </w:tcPr>
          <w:p w14:paraId="64C4C196" w14:textId="77777777" w:rsidR="00F8447F" w:rsidRDefault="00F8447F" w:rsidP="004D28AF">
            <w:pPr>
              <w:jc w:val="center"/>
              <w:rPr>
                <w:color w:val="000000"/>
                <w:szCs w:val="21"/>
              </w:rPr>
            </w:pPr>
            <w:r>
              <w:rPr>
                <w:color w:val="000000"/>
                <w:szCs w:val="21"/>
              </w:rPr>
              <w:t>100.4</w:t>
            </w:r>
            <w:r>
              <w:rPr>
                <w:sz w:val="24"/>
              </w:rPr>
              <w:t>μF</w:t>
            </w:r>
          </w:p>
        </w:tc>
      </w:tr>
      <w:tr w:rsidR="00F8447F" w14:paraId="29F30ED1" w14:textId="77777777" w:rsidTr="00F8447F">
        <w:trPr>
          <w:trHeight w:val="397"/>
          <w:jc w:val="center"/>
        </w:trPr>
        <w:tc>
          <w:tcPr>
            <w:tcW w:w="3326" w:type="dxa"/>
            <w:vAlign w:val="center"/>
          </w:tcPr>
          <w:p w14:paraId="44324057" w14:textId="77777777" w:rsidR="00F8447F" w:rsidRDefault="00F8447F" w:rsidP="004D28AF">
            <w:pPr>
              <w:jc w:val="center"/>
              <w:rPr>
                <w:color w:val="000000"/>
                <w:szCs w:val="21"/>
              </w:rPr>
            </w:pPr>
            <w:r>
              <w:rPr>
                <w:color w:val="000000"/>
                <w:position w:val="-16"/>
                <w:szCs w:val="21"/>
              </w:rPr>
              <w:object w:dxaOrig="2419" w:dyaOrig="495" w14:anchorId="43D7FD27">
                <v:shape id="_x0000_i1046" type="#_x0000_t75" style="width:120.95pt;height:25pt" o:ole="">
                  <v:imagedata r:id="rId62" o:title=""/>
                </v:shape>
                <o:OLEObject Type="Embed" ProgID="Equation.DSMT4" ShapeID="_x0000_i1046" DrawAspect="Content" ObjectID="_1815564476" r:id="rId63"/>
              </w:object>
            </w:r>
          </w:p>
        </w:tc>
        <w:tc>
          <w:tcPr>
            <w:tcW w:w="5316" w:type="dxa"/>
            <w:vAlign w:val="center"/>
          </w:tcPr>
          <w:p w14:paraId="56DB35A7" w14:textId="77777777" w:rsidR="00F8447F" w:rsidRDefault="00F8447F" w:rsidP="004D28AF">
            <w:pPr>
              <w:jc w:val="center"/>
              <w:rPr>
                <w:color w:val="000000"/>
                <w:spacing w:val="-12"/>
                <w:szCs w:val="21"/>
              </w:rPr>
            </w:pPr>
            <w:r>
              <w:rPr>
                <w:color w:val="000000"/>
                <w:spacing w:val="-12"/>
                <w:szCs w:val="21"/>
              </w:rPr>
              <w:t>0.11</w:t>
            </w:r>
            <w:r>
              <w:rPr>
                <w:sz w:val="24"/>
              </w:rPr>
              <w:t>μF</w:t>
            </w:r>
          </w:p>
        </w:tc>
      </w:tr>
      <w:tr w:rsidR="00F8447F" w14:paraId="4AF843A7" w14:textId="77777777" w:rsidTr="00F8447F">
        <w:trPr>
          <w:trHeight w:val="397"/>
          <w:jc w:val="center"/>
        </w:trPr>
        <w:tc>
          <w:tcPr>
            <w:tcW w:w="3326" w:type="dxa"/>
            <w:vAlign w:val="center"/>
          </w:tcPr>
          <w:p w14:paraId="6C8C1E19" w14:textId="005F4EC5" w:rsidR="00F8447F" w:rsidRDefault="0001213A" w:rsidP="004D28AF">
            <w:pPr>
              <w:jc w:val="center"/>
              <w:rPr>
                <w:color w:val="000000"/>
                <w:szCs w:val="21"/>
                <w:vertAlign w:val="subscript"/>
              </w:rPr>
            </w:pPr>
            <w:r>
              <w:rPr>
                <w:color w:val="000000"/>
                <w:position w:val="-12"/>
                <w:szCs w:val="21"/>
              </w:rPr>
              <w:object w:dxaOrig="639" w:dyaOrig="360" w14:anchorId="5017A3B3">
                <v:shape id="_x0000_i1047" type="#_x0000_t75" style="width:31.8pt;height:18.15pt" o:ole="">
                  <v:imagedata r:id="rId64" o:title=""/>
                </v:shape>
                <o:OLEObject Type="Embed" ProgID="Equation.DSMT4" ShapeID="_x0000_i1047" DrawAspect="Content" ObjectID="_1815564477" r:id="rId65"/>
              </w:object>
            </w:r>
            <w:r w:rsidR="00F8447F">
              <w:rPr>
                <w:color w:val="000000"/>
                <w:szCs w:val="21"/>
              </w:rPr>
              <w:t>=</w:t>
            </w:r>
            <w:r w:rsidR="00F8447F">
              <w:rPr>
                <w:color w:val="000000"/>
                <w:position w:val="-6"/>
                <w:szCs w:val="21"/>
              </w:rPr>
              <w:object w:dxaOrig="184" w:dyaOrig="230" w14:anchorId="35EFDE66">
                <v:shape id="_x0000_i1048" type="#_x0000_t75" style="width:9pt;height:11.65pt" o:ole="">
                  <v:imagedata r:id="rId66" o:title=""/>
                </v:shape>
                <o:OLEObject Type="Embed" ProgID="Equation.DSMT4" ShapeID="_x0000_i1048" DrawAspect="Content" ObjectID="_1815564478" r:id="rId67"/>
              </w:object>
            </w:r>
          </w:p>
        </w:tc>
        <w:tc>
          <w:tcPr>
            <w:tcW w:w="5316" w:type="dxa"/>
            <w:vAlign w:val="center"/>
          </w:tcPr>
          <w:p w14:paraId="566B8B6F" w14:textId="77777777" w:rsidR="00F8447F" w:rsidRDefault="00F8447F" w:rsidP="004D28AF">
            <w:pPr>
              <w:jc w:val="center"/>
              <w:rPr>
                <w:color w:val="000000"/>
                <w:spacing w:val="-12"/>
                <w:szCs w:val="21"/>
              </w:rPr>
            </w:pPr>
            <w:r>
              <w:rPr>
                <w:color w:val="000000"/>
                <w:spacing w:val="-12"/>
                <w:szCs w:val="21"/>
              </w:rPr>
              <w:t>0.11</w:t>
            </w:r>
            <w:r>
              <w:rPr>
                <w:sz w:val="24"/>
              </w:rPr>
              <w:t>μF</w:t>
            </w:r>
          </w:p>
        </w:tc>
      </w:tr>
    </w:tbl>
    <w:p w14:paraId="257483B7" w14:textId="69F57E82" w:rsidR="00751F59" w:rsidRDefault="00751F59" w:rsidP="00226A1F">
      <w:pPr>
        <w:spacing w:before="100" w:beforeAutospacing="1" w:line="360" w:lineRule="auto"/>
        <w:rPr>
          <w:rFonts w:ascii="宋体" w:hAnsi="宋体" w:hint="eastAsia"/>
          <w:color w:val="000000"/>
          <w:sz w:val="24"/>
        </w:rPr>
      </w:pPr>
      <w:r w:rsidRPr="00BD16DE">
        <w:rPr>
          <w:rFonts w:hint="eastAsia"/>
          <w:sz w:val="24"/>
        </w:rPr>
        <w:t>A</w:t>
      </w:r>
      <w:r>
        <w:rPr>
          <w:rFonts w:ascii="宋体" w:hAnsi="宋体" w:hint="eastAsia"/>
          <w:sz w:val="24"/>
        </w:rPr>
        <w:t>.</w:t>
      </w:r>
      <w:r>
        <w:rPr>
          <w:rFonts w:ascii="宋体" w:hAnsi="宋体"/>
          <w:sz w:val="24"/>
        </w:rPr>
        <w:t>4</w:t>
      </w:r>
      <w:r>
        <w:rPr>
          <w:rFonts w:ascii="宋体" w:hAnsi="宋体" w:hint="eastAsia"/>
          <w:sz w:val="24"/>
        </w:rPr>
        <w:t>.</w:t>
      </w:r>
      <w:r>
        <w:rPr>
          <w:rFonts w:ascii="宋体" w:hAnsi="宋体"/>
          <w:sz w:val="24"/>
        </w:rPr>
        <w:t>2</w:t>
      </w:r>
      <w:bookmarkStart w:id="217" w:name="OLE_LINK6"/>
      <w:r>
        <w:rPr>
          <w:rFonts w:ascii="宋体" w:hAnsi="宋体" w:hint="eastAsia"/>
          <w:sz w:val="24"/>
        </w:rPr>
        <w:t xml:space="preserve">  </w:t>
      </w:r>
      <w:bookmarkEnd w:id="217"/>
      <w:r w:rsidR="006D75E8" w:rsidRPr="00694D5B">
        <w:rPr>
          <w:rFonts w:ascii="宋体" w:hAnsi="宋体" w:hint="eastAsia"/>
          <w:color w:val="000000"/>
          <w:sz w:val="24"/>
        </w:rPr>
        <w:t>由</w:t>
      </w:r>
      <w:r w:rsidR="00F4323F" w:rsidRPr="00E658FD">
        <w:rPr>
          <w:rFonts w:ascii="宋体" w:hAnsi="宋体" w:hint="eastAsia"/>
          <w:color w:val="000000"/>
          <w:sz w:val="24"/>
        </w:rPr>
        <w:t>电容电感测试仪校准装置</w:t>
      </w:r>
      <w:r w:rsidR="006D75E8" w:rsidRPr="00694D5B">
        <w:rPr>
          <w:rFonts w:ascii="宋体" w:hAnsi="宋体" w:hint="eastAsia"/>
          <w:color w:val="000000"/>
          <w:sz w:val="24"/>
        </w:rPr>
        <w:t>引入的标准不确定度分量</w:t>
      </w:r>
      <w:bookmarkStart w:id="218" w:name="OLE_LINK7"/>
      <w:r w:rsidR="005D3833" w:rsidRPr="00694D5B">
        <w:rPr>
          <w:rFonts w:ascii="宋体" w:hAnsi="宋体" w:hint="eastAsia"/>
          <w:color w:val="000000"/>
          <w:position w:val="-12"/>
          <w:sz w:val="24"/>
        </w:rPr>
        <w:object w:dxaOrig="639" w:dyaOrig="360" w14:anchorId="7A8297B8">
          <v:shape id="_x0000_i1049" type="#_x0000_t75" style="width:31.6pt;height:18.35pt" o:ole="">
            <v:imagedata r:id="rId68" o:title=""/>
          </v:shape>
          <o:OLEObject Type="Embed" ProgID="Equation.DSMT4" ShapeID="_x0000_i1049" DrawAspect="Content" ObjectID="_1815564479" r:id="rId69"/>
        </w:object>
      </w:r>
      <w:bookmarkEnd w:id="218"/>
    </w:p>
    <w:p w14:paraId="7EE4F0AE" w14:textId="1AD9D667" w:rsidR="00667EA7" w:rsidRPr="00F8447F" w:rsidRDefault="00E8245E" w:rsidP="00F8447F">
      <w:pPr>
        <w:adjustRightInd w:val="0"/>
        <w:snapToGrid w:val="0"/>
        <w:spacing w:line="360" w:lineRule="auto"/>
        <w:ind w:firstLine="482"/>
        <w:rPr>
          <w:color w:val="000000"/>
          <w:sz w:val="24"/>
        </w:rPr>
      </w:pPr>
      <w:r>
        <w:rPr>
          <w:color w:val="000000"/>
          <w:sz w:val="24"/>
        </w:rPr>
        <w:t>校准装置量值传递合格，在</w:t>
      </w:r>
      <w:r>
        <w:rPr>
          <w:color w:val="000000"/>
          <w:sz w:val="24"/>
        </w:rPr>
        <w:t>100μF</w:t>
      </w:r>
      <w:r w:rsidR="00B22954">
        <w:rPr>
          <w:rFonts w:hint="eastAsia"/>
          <w:color w:val="000000"/>
          <w:sz w:val="24"/>
        </w:rPr>
        <w:t>测量</w:t>
      </w:r>
      <w:r>
        <w:rPr>
          <w:color w:val="000000"/>
          <w:sz w:val="24"/>
        </w:rPr>
        <w:t>点最大允许误差为：</w:t>
      </w:r>
      <w:r>
        <w:rPr>
          <w:color w:val="000000"/>
          <w:sz w:val="24"/>
        </w:rPr>
        <w:t>±</w:t>
      </w:r>
      <w:r>
        <w:rPr>
          <w:color w:val="000000"/>
          <w:sz w:val="24"/>
        </w:rPr>
        <w:t>（</w:t>
      </w:r>
      <w:r>
        <w:rPr>
          <w:color w:val="000000"/>
          <w:sz w:val="24"/>
        </w:rPr>
        <w:t>0.2%</w:t>
      </w:r>
      <w:r>
        <w:rPr>
          <w:color w:val="000000"/>
          <w:sz w:val="24"/>
        </w:rPr>
        <w:t>读数</w:t>
      </w:r>
      <w:r>
        <w:rPr>
          <w:color w:val="000000"/>
          <w:sz w:val="24"/>
        </w:rPr>
        <w:t>+0.05μF</w:t>
      </w:r>
      <w:r>
        <w:rPr>
          <w:color w:val="000000"/>
          <w:sz w:val="24"/>
        </w:rPr>
        <w:t>）。校准装置引入的标准不确定度分量</w:t>
      </w:r>
      <w:r w:rsidR="005D3833" w:rsidRPr="00694D5B">
        <w:rPr>
          <w:rFonts w:ascii="宋体" w:hAnsi="宋体" w:hint="eastAsia"/>
          <w:color w:val="000000"/>
          <w:position w:val="-12"/>
          <w:sz w:val="24"/>
        </w:rPr>
        <w:object w:dxaOrig="639" w:dyaOrig="360" w14:anchorId="0F69D9AC">
          <v:shape id="_x0000_i1050" type="#_x0000_t75" style="width:31.6pt;height:18.35pt" o:ole="">
            <v:imagedata r:id="rId68" o:title=""/>
          </v:shape>
          <o:OLEObject Type="Embed" ProgID="Equation.DSMT4" ShapeID="_x0000_i1050" DrawAspect="Content" ObjectID="_1815564480" r:id="rId70"/>
        </w:object>
      </w:r>
      <w:r>
        <w:rPr>
          <w:color w:val="000000"/>
          <w:sz w:val="24"/>
        </w:rPr>
        <w:t>，采用</w:t>
      </w:r>
      <w:r>
        <w:rPr>
          <w:color w:val="000000"/>
          <w:sz w:val="24"/>
        </w:rPr>
        <w:t>B</w:t>
      </w:r>
      <w:r>
        <w:rPr>
          <w:color w:val="000000"/>
          <w:sz w:val="24"/>
        </w:rPr>
        <w:t>类方法进行评定，服从均匀分布，取包含因子</w:t>
      </w:r>
      <w:r>
        <w:rPr>
          <w:i/>
          <w:iCs/>
          <w:color w:val="000000"/>
          <w:sz w:val="24"/>
        </w:rPr>
        <w:t>k</w:t>
      </w:r>
      <w:r>
        <w:rPr>
          <w:color w:val="000000"/>
          <w:sz w:val="24"/>
        </w:rPr>
        <w:t>=</w:t>
      </w:r>
      <w:r w:rsidR="005D3833" w:rsidRPr="008906B6">
        <w:rPr>
          <w:rFonts w:hint="eastAsia"/>
          <w:position w:val="-8"/>
        </w:rPr>
        <w:object w:dxaOrig="360" w:dyaOrig="360" w14:anchorId="5A32CFEC">
          <v:shape id="_x0000_i1051" type="#_x0000_t75" style="width:15.05pt;height:15.05pt" o:ole="">
            <v:imagedata r:id="rId71" o:title=""/>
          </v:shape>
          <o:OLEObject Type="Embed" ProgID="Equation.DSMT4" ShapeID="_x0000_i1051" DrawAspect="Content" ObjectID="_1815564481" r:id="rId72"/>
        </w:object>
      </w:r>
      <w:r>
        <w:rPr>
          <w:color w:val="000000"/>
          <w:sz w:val="24"/>
        </w:rPr>
        <w:t>，则</w:t>
      </w:r>
      <w:r w:rsidR="005D3833">
        <w:rPr>
          <w:rFonts w:hint="eastAsia"/>
          <w:color w:val="000000"/>
          <w:sz w:val="24"/>
        </w:rPr>
        <w:t>:</w:t>
      </w:r>
      <w:r w:rsidR="005D3833" w:rsidRPr="005D3833">
        <w:rPr>
          <w:rFonts w:hint="eastAsia"/>
        </w:rPr>
        <w:t xml:space="preserve"> </w:t>
      </w:r>
      <w:r w:rsidR="005D3833" w:rsidRPr="008906B6">
        <w:rPr>
          <w:rFonts w:hint="eastAsia"/>
          <w:position w:val="-12"/>
        </w:rPr>
        <w:object w:dxaOrig="639" w:dyaOrig="360" w14:anchorId="6E626C3E">
          <v:shape id="_x0000_i1052" type="#_x0000_t75" style="width:31.95pt;height:18pt" o:ole="">
            <v:imagedata r:id="rId73" o:title=""/>
          </v:shape>
          <o:OLEObject Type="Embed" ProgID="Equation.DSMT4" ShapeID="_x0000_i1052" DrawAspect="Content" ObjectID="_1815564482" r:id="rId74"/>
        </w:object>
      </w:r>
      <w:r>
        <w:rPr>
          <w:color w:val="000000"/>
          <w:sz w:val="24"/>
        </w:rPr>
        <w:t>=</w:t>
      </w:r>
      <w:r>
        <w:rPr>
          <w:i/>
          <w:iCs/>
          <w:color w:val="000000"/>
          <w:sz w:val="24"/>
        </w:rPr>
        <w:t>a</w:t>
      </w:r>
      <w:r>
        <w:rPr>
          <w:color w:val="000000"/>
          <w:sz w:val="24"/>
        </w:rPr>
        <w:t>/</w:t>
      </w:r>
      <w:r>
        <w:rPr>
          <w:i/>
          <w:iCs/>
          <w:color w:val="000000"/>
          <w:sz w:val="24"/>
        </w:rPr>
        <w:t>k</w:t>
      </w:r>
      <w:r>
        <w:rPr>
          <w:color w:val="000000"/>
          <w:sz w:val="24"/>
        </w:rPr>
        <w:t>,</w:t>
      </w:r>
      <w:r>
        <w:rPr>
          <w:color w:val="000000"/>
          <w:sz w:val="24"/>
        </w:rPr>
        <w:t>计算结果见表</w:t>
      </w:r>
      <w:r>
        <w:rPr>
          <w:rFonts w:hint="eastAsia"/>
          <w:color w:val="000000"/>
          <w:sz w:val="24"/>
        </w:rPr>
        <w:t>A.2</w:t>
      </w:r>
      <w:r>
        <w:rPr>
          <w:color w:val="000000"/>
          <w:sz w:val="24"/>
        </w:rPr>
        <w:t>。</w:t>
      </w:r>
    </w:p>
    <w:p w14:paraId="32A5CC6F" w14:textId="77777777" w:rsidR="00B22954" w:rsidRDefault="00B22954" w:rsidP="00E8245E">
      <w:pPr>
        <w:jc w:val="center"/>
        <w:rPr>
          <w:rFonts w:eastAsia="黑体"/>
          <w:color w:val="000000"/>
          <w:szCs w:val="21"/>
        </w:rPr>
      </w:pPr>
    </w:p>
    <w:p w14:paraId="349E5912" w14:textId="77777777" w:rsidR="00B22954" w:rsidRDefault="00B22954" w:rsidP="00E8245E">
      <w:pPr>
        <w:jc w:val="center"/>
        <w:rPr>
          <w:rFonts w:eastAsia="黑体"/>
          <w:color w:val="000000"/>
          <w:szCs w:val="21"/>
        </w:rPr>
      </w:pPr>
    </w:p>
    <w:p w14:paraId="3EA667F5" w14:textId="1DA095C5" w:rsidR="00E8245E" w:rsidRDefault="00E8245E" w:rsidP="00E8245E">
      <w:pPr>
        <w:jc w:val="center"/>
        <w:rPr>
          <w:rFonts w:eastAsia="黑体"/>
          <w:color w:val="000000"/>
          <w:szCs w:val="21"/>
        </w:rPr>
      </w:pPr>
      <w:r>
        <w:rPr>
          <w:rFonts w:eastAsia="黑体"/>
          <w:color w:val="000000"/>
          <w:szCs w:val="21"/>
        </w:rPr>
        <w:lastRenderedPageBreak/>
        <w:t>表</w:t>
      </w:r>
      <w:r>
        <w:rPr>
          <w:rFonts w:eastAsia="黑体"/>
          <w:color w:val="000000"/>
          <w:szCs w:val="21"/>
        </w:rPr>
        <w:t xml:space="preserve">A.2  </w:t>
      </w:r>
      <w:r>
        <w:rPr>
          <w:rFonts w:eastAsia="黑体"/>
          <w:color w:val="000000"/>
          <w:szCs w:val="21"/>
        </w:rPr>
        <w:t>电容电感测试仪校准装置引入的标准不确定度分量</w:t>
      </w:r>
    </w:p>
    <w:tbl>
      <w:tblPr>
        <w:tblW w:w="88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10"/>
        <w:gridCol w:w="2209"/>
        <w:gridCol w:w="2209"/>
        <w:gridCol w:w="2209"/>
      </w:tblGrid>
      <w:tr w:rsidR="00E8245E" w14:paraId="5AA7F6EE" w14:textId="77777777" w:rsidTr="00F8447F">
        <w:trPr>
          <w:trHeight w:val="425"/>
          <w:jc w:val="center"/>
        </w:trPr>
        <w:tc>
          <w:tcPr>
            <w:tcW w:w="2210" w:type="dxa"/>
            <w:vAlign w:val="center"/>
          </w:tcPr>
          <w:p w14:paraId="10EF01EA" w14:textId="77777777" w:rsidR="00E8245E" w:rsidRDefault="00E8245E" w:rsidP="004D28AF">
            <w:pPr>
              <w:jc w:val="center"/>
              <w:rPr>
                <w:color w:val="000000"/>
                <w:szCs w:val="21"/>
              </w:rPr>
            </w:pPr>
            <w:r>
              <w:rPr>
                <w:color w:val="000000"/>
                <w:szCs w:val="21"/>
              </w:rPr>
              <w:t>测量点</w:t>
            </w:r>
          </w:p>
        </w:tc>
        <w:tc>
          <w:tcPr>
            <w:tcW w:w="2209" w:type="dxa"/>
            <w:vAlign w:val="center"/>
          </w:tcPr>
          <w:p w14:paraId="3C2934AA" w14:textId="77777777" w:rsidR="00E8245E" w:rsidRDefault="00E8245E" w:rsidP="004D28AF">
            <w:pPr>
              <w:jc w:val="center"/>
              <w:rPr>
                <w:color w:val="000000"/>
                <w:szCs w:val="21"/>
              </w:rPr>
            </w:pPr>
            <w:r>
              <w:rPr>
                <w:color w:val="000000"/>
                <w:szCs w:val="21"/>
              </w:rPr>
              <w:t>最大允许误差</w:t>
            </w:r>
          </w:p>
        </w:tc>
        <w:tc>
          <w:tcPr>
            <w:tcW w:w="2209" w:type="dxa"/>
            <w:vAlign w:val="center"/>
          </w:tcPr>
          <w:p w14:paraId="13D6429D" w14:textId="77777777" w:rsidR="00E8245E" w:rsidRDefault="00E8245E" w:rsidP="004D28AF">
            <w:pPr>
              <w:jc w:val="center"/>
              <w:rPr>
                <w:i/>
                <w:iCs/>
                <w:color w:val="000000"/>
                <w:szCs w:val="21"/>
              </w:rPr>
            </w:pPr>
            <w:r>
              <w:rPr>
                <w:i/>
                <w:iCs/>
                <w:color w:val="000000"/>
                <w:szCs w:val="21"/>
              </w:rPr>
              <w:t>a</w:t>
            </w:r>
          </w:p>
        </w:tc>
        <w:tc>
          <w:tcPr>
            <w:tcW w:w="2209" w:type="dxa"/>
            <w:vAlign w:val="center"/>
          </w:tcPr>
          <w:p w14:paraId="1DC6473F" w14:textId="77777777" w:rsidR="00E8245E" w:rsidRDefault="00E8245E" w:rsidP="004D28AF">
            <w:pPr>
              <w:jc w:val="center"/>
              <w:rPr>
                <w:color w:val="000000"/>
                <w:szCs w:val="21"/>
              </w:rPr>
            </w:pPr>
            <w:r>
              <w:rPr>
                <w:color w:val="000000"/>
                <w:position w:val="-12"/>
                <w:szCs w:val="21"/>
              </w:rPr>
              <w:object w:dxaOrig="645" w:dyaOrig="357" w14:anchorId="5D23BA14">
                <v:shape id="_x0000_i1053" type="#_x0000_t75" style="width:32.65pt;height:18pt" o:ole="">
                  <v:imagedata r:id="rId75" o:title=""/>
                </v:shape>
                <o:OLEObject Type="Embed" ProgID="Equation.DSMT4" ShapeID="_x0000_i1053" DrawAspect="Content" ObjectID="_1815564483" r:id="rId76"/>
              </w:object>
            </w:r>
            <w:r>
              <w:rPr>
                <w:iCs/>
                <w:color w:val="000000"/>
                <w:szCs w:val="21"/>
              </w:rPr>
              <w:t>=</w:t>
            </w:r>
            <w:r>
              <w:rPr>
                <w:i/>
                <w:color w:val="000000"/>
                <w:szCs w:val="21"/>
              </w:rPr>
              <w:t xml:space="preserve"> a</w:t>
            </w:r>
            <w:r>
              <w:rPr>
                <w:iCs/>
                <w:color w:val="000000"/>
                <w:szCs w:val="21"/>
              </w:rPr>
              <w:t>/</w:t>
            </w:r>
            <w:r>
              <w:rPr>
                <w:i/>
                <w:color w:val="000000"/>
                <w:szCs w:val="21"/>
              </w:rPr>
              <w:t>k</w:t>
            </w:r>
          </w:p>
        </w:tc>
      </w:tr>
      <w:tr w:rsidR="00E8245E" w14:paraId="59B8136F" w14:textId="77777777" w:rsidTr="00F8447F">
        <w:trPr>
          <w:trHeight w:val="425"/>
          <w:jc w:val="center"/>
        </w:trPr>
        <w:tc>
          <w:tcPr>
            <w:tcW w:w="2210" w:type="dxa"/>
            <w:vAlign w:val="center"/>
          </w:tcPr>
          <w:p w14:paraId="78B8E764" w14:textId="77777777" w:rsidR="00E8245E" w:rsidRDefault="00E8245E" w:rsidP="004D28AF">
            <w:pPr>
              <w:jc w:val="center"/>
              <w:rPr>
                <w:color w:val="000000"/>
                <w:szCs w:val="21"/>
              </w:rPr>
            </w:pPr>
            <w:r>
              <w:rPr>
                <w:szCs w:val="21"/>
              </w:rPr>
              <w:t>100μF</w:t>
            </w:r>
          </w:p>
        </w:tc>
        <w:tc>
          <w:tcPr>
            <w:tcW w:w="2209" w:type="dxa"/>
            <w:vAlign w:val="center"/>
          </w:tcPr>
          <w:p w14:paraId="6891ECD9" w14:textId="77777777" w:rsidR="00E8245E" w:rsidRDefault="00E8245E" w:rsidP="004D28AF">
            <w:pPr>
              <w:jc w:val="center"/>
              <w:rPr>
                <w:color w:val="000000"/>
                <w:szCs w:val="21"/>
              </w:rPr>
            </w:pPr>
            <w:r>
              <w:rPr>
                <w:color w:val="000000"/>
                <w:szCs w:val="21"/>
              </w:rPr>
              <w:t>±</w:t>
            </w:r>
            <w:r>
              <w:rPr>
                <w:color w:val="000000"/>
                <w:szCs w:val="21"/>
              </w:rPr>
              <w:t>（</w:t>
            </w:r>
            <w:r>
              <w:rPr>
                <w:color w:val="000000"/>
                <w:szCs w:val="21"/>
              </w:rPr>
              <w:t>0.2%</w:t>
            </w:r>
            <w:r>
              <w:rPr>
                <w:color w:val="000000"/>
                <w:szCs w:val="21"/>
              </w:rPr>
              <w:t>读数</w:t>
            </w:r>
            <w:r>
              <w:rPr>
                <w:color w:val="000000"/>
                <w:szCs w:val="21"/>
              </w:rPr>
              <w:t>+0.05μF</w:t>
            </w:r>
            <w:r>
              <w:rPr>
                <w:color w:val="000000"/>
                <w:szCs w:val="21"/>
              </w:rPr>
              <w:t>）</w:t>
            </w:r>
          </w:p>
        </w:tc>
        <w:tc>
          <w:tcPr>
            <w:tcW w:w="2209" w:type="dxa"/>
            <w:vAlign w:val="center"/>
          </w:tcPr>
          <w:p w14:paraId="4138350C" w14:textId="77777777" w:rsidR="00E8245E" w:rsidRDefault="00E8245E" w:rsidP="004D28AF">
            <w:pPr>
              <w:jc w:val="center"/>
              <w:rPr>
                <w:color w:val="000000"/>
                <w:szCs w:val="21"/>
              </w:rPr>
            </w:pPr>
            <w:r>
              <w:rPr>
                <w:szCs w:val="21"/>
              </w:rPr>
              <w:t>0.25μF</w:t>
            </w:r>
          </w:p>
        </w:tc>
        <w:tc>
          <w:tcPr>
            <w:tcW w:w="2209" w:type="dxa"/>
            <w:vAlign w:val="center"/>
          </w:tcPr>
          <w:p w14:paraId="2457DCA3" w14:textId="77777777" w:rsidR="00E8245E" w:rsidRDefault="00E8245E" w:rsidP="004D28AF">
            <w:pPr>
              <w:jc w:val="center"/>
              <w:rPr>
                <w:color w:val="000000"/>
                <w:szCs w:val="21"/>
                <w:vertAlign w:val="superscript"/>
              </w:rPr>
            </w:pPr>
            <w:r>
              <w:rPr>
                <w:szCs w:val="21"/>
              </w:rPr>
              <w:t>0.15μF</w:t>
            </w:r>
          </w:p>
        </w:tc>
      </w:tr>
    </w:tbl>
    <w:p w14:paraId="0C19D60C" w14:textId="4D3DC5E7" w:rsidR="009A7613" w:rsidRDefault="009A7613" w:rsidP="00B22954">
      <w:pPr>
        <w:spacing w:before="100" w:beforeAutospacing="1" w:line="360" w:lineRule="auto"/>
        <w:rPr>
          <w:rFonts w:ascii="宋体" w:hAnsi="宋体" w:hint="eastAsia"/>
          <w:sz w:val="24"/>
        </w:rPr>
      </w:pPr>
      <w:r w:rsidRPr="00BD16DE">
        <w:rPr>
          <w:rFonts w:hint="eastAsia"/>
          <w:sz w:val="24"/>
        </w:rPr>
        <w:t>A</w:t>
      </w:r>
      <w:r w:rsidRPr="00903195">
        <w:rPr>
          <w:rFonts w:ascii="宋体" w:hAnsi="宋体" w:hint="eastAsia"/>
          <w:sz w:val="24"/>
        </w:rPr>
        <w:t>.</w:t>
      </w:r>
      <w:r>
        <w:rPr>
          <w:rFonts w:ascii="宋体" w:hAnsi="宋体"/>
          <w:sz w:val="24"/>
        </w:rPr>
        <w:t xml:space="preserve">5  </w:t>
      </w:r>
      <w:r w:rsidR="00E8245E" w:rsidRPr="00E8245E">
        <w:rPr>
          <w:rFonts w:ascii="宋体" w:hAnsi="宋体"/>
          <w:sz w:val="24"/>
          <w:szCs w:val="24"/>
        </w:rPr>
        <w:t>不确定度分量的汇总表（见表A.3）</w:t>
      </w:r>
    </w:p>
    <w:p w14:paraId="02BAAFAF" w14:textId="77777777" w:rsidR="00E8245E" w:rsidRDefault="00E8245E" w:rsidP="00E8245E">
      <w:pPr>
        <w:spacing w:line="420" w:lineRule="exact"/>
        <w:jc w:val="center"/>
        <w:rPr>
          <w:rFonts w:eastAsia="黑体"/>
          <w:color w:val="000000"/>
          <w:szCs w:val="21"/>
        </w:rPr>
      </w:pPr>
      <w:r>
        <w:rPr>
          <w:rFonts w:eastAsia="黑体"/>
          <w:color w:val="000000"/>
          <w:szCs w:val="21"/>
        </w:rPr>
        <w:t>表</w:t>
      </w:r>
      <w:r>
        <w:rPr>
          <w:rFonts w:eastAsia="黑体"/>
          <w:color w:val="000000"/>
          <w:szCs w:val="21"/>
        </w:rPr>
        <w:t xml:space="preserve">A.3  </w:t>
      </w:r>
      <w:r>
        <w:rPr>
          <w:rFonts w:eastAsia="黑体"/>
          <w:color w:val="000000"/>
          <w:szCs w:val="21"/>
        </w:rPr>
        <w:t>不确定度分量的汇总表</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8"/>
        <w:gridCol w:w="2928"/>
        <w:gridCol w:w="2928"/>
      </w:tblGrid>
      <w:tr w:rsidR="00F8447F" w14:paraId="77191343" w14:textId="77777777" w:rsidTr="00226A1F">
        <w:trPr>
          <w:trHeight w:val="425"/>
          <w:jc w:val="center"/>
        </w:trPr>
        <w:tc>
          <w:tcPr>
            <w:tcW w:w="2928" w:type="dxa"/>
            <w:vMerge w:val="restart"/>
            <w:tcBorders>
              <w:top w:val="single" w:sz="4" w:space="0" w:color="auto"/>
              <w:left w:val="single" w:sz="4" w:space="0" w:color="auto"/>
              <w:right w:val="single" w:sz="4" w:space="0" w:color="auto"/>
            </w:tcBorders>
            <w:vAlign w:val="center"/>
          </w:tcPr>
          <w:p w14:paraId="4EF28897" w14:textId="77777777" w:rsidR="00F8447F" w:rsidRDefault="00F8447F" w:rsidP="004D28AF">
            <w:pPr>
              <w:jc w:val="center"/>
              <w:rPr>
                <w:color w:val="000000"/>
                <w:szCs w:val="21"/>
              </w:rPr>
            </w:pPr>
            <w:r>
              <w:rPr>
                <w:color w:val="000000"/>
                <w:szCs w:val="21"/>
              </w:rPr>
              <w:t>标准不确定度分量</w:t>
            </w:r>
            <w:r>
              <w:rPr>
                <w:color w:val="000000"/>
                <w:position w:val="-12"/>
                <w:szCs w:val="21"/>
              </w:rPr>
              <w:object w:dxaOrig="553" w:dyaOrig="357" w14:anchorId="6C544A04">
                <v:shape id="_x0000_i1054" type="#_x0000_t75" style="width:27.65pt;height:18pt" o:ole="">
                  <v:imagedata r:id="rId77" o:title=""/>
                </v:shape>
                <o:OLEObject Type="Embed" ProgID="Equation.DSMT4" ShapeID="_x0000_i1054" DrawAspect="Content" ObjectID="_1815564484" r:id="rId78"/>
              </w:object>
            </w:r>
          </w:p>
        </w:tc>
        <w:tc>
          <w:tcPr>
            <w:tcW w:w="2928" w:type="dxa"/>
            <w:vMerge w:val="restart"/>
            <w:tcBorders>
              <w:top w:val="single" w:sz="4" w:space="0" w:color="auto"/>
              <w:left w:val="single" w:sz="4" w:space="0" w:color="auto"/>
            </w:tcBorders>
            <w:vAlign w:val="center"/>
          </w:tcPr>
          <w:p w14:paraId="496EF5A7" w14:textId="77777777" w:rsidR="00F8447F" w:rsidRDefault="00F8447F" w:rsidP="004D28AF">
            <w:pPr>
              <w:jc w:val="center"/>
              <w:rPr>
                <w:color w:val="000000"/>
                <w:szCs w:val="21"/>
              </w:rPr>
            </w:pPr>
            <w:r>
              <w:rPr>
                <w:color w:val="000000"/>
                <w:szCs w:val="21"/>
              </w:rPr>
              <w:t>不确定度来源</w:t>
            </w:r>
          </w:p>
        </w:tc>
        <w:tc>
          <w:tcPr>
            <w:tcW w:w="2928" w:type="dxa"/>
            <w:tcBorders>
              <w:top w:val="single" w:sz="4" w:space="0" w:color="auto"/>
              <w:bottom w:val="single" w:sz="4" w:space="0" w:color="auto"/>
              <w:right w:val="single" w:sz="4" w:space="0" w:color="auto"/>
            </w:tcBorders>
            <w:vAlign w:val="center"/>
          </w:tcPr>
          <w:p w14:paraId="4082A37A" w14:textId="77777777" w:rsidR="00F8447F" w:rsidRDefault="00F8447F" w:rsidP="004D28AF">
            <w:pPr>
              <w:jc w:val="center"/>
              <w:rPr>
                <w:color w:val="000000"/>
                <w:szCs w:val="21"/>
              </w:rPr>
            </w:pPr>
            <w:r>
              <w:rPr>
                <w:color w:val="000000"/>
                <w:szCs w:val="21"/>
              </w:rPr>
              <w:t>标准不确定度</w:t>
            </w:r>
            <w:r>
              <w:rPr>
                <w:color w:val="000000"/>
                <w:position w:val="-12"/>
                <w:szCs w:val="21"/>
              </w:rPr>
              <w:object w:dxaOrig="553" w:dyaOrig="357" w14:anchorId="78A86FD0">
                <v:shape id="_x0000_i1055" type="#_x0000_t75" style="width:27.65pt;height:18pt" o:ole="">
                  <v:imagedata r:id="rId77" o:title=""/>
                </v:shape>
                <o:OLEObject Type="Embed" ProgID="Equation.DSMT4" ShapeID="_x0000_i1055" DrawAspect="Content" ObjectID="_1815564485" r:id="rId79"/>
              </w:object>
            </w:r>
          </w:p>
        </w:tc>
      </w:tr>
      <w:tr w:rsidR="00F8447F" w14:paraId="3B5E08F9" w14:textId="77777777" w:rsidTr="00226A1F">
        <w:trPr>
          <w:trHeight w:val="425"/>
          <w:jc w:val="center"/>
        </w:trPr>
        <w:tc>
          <w:tcPr>
            <w:tcW w:w="2928" w:type="dxa"/>
            <w:vMerge/>
            <w:tcBorders>
              <w:left w:val="single" w:sz="4" w:space="0" w:color="auto"/>
              <w:bottom w:val="single" w:sz="4" w:space="0" w:color="auto"/>
              <w:right w:val="single" w:sz="4" w:space="0" w:color="auto"/>
            </w:tcBorders>
            <w:vAlign w:val="center"/>
          </w:tcPr>
          <w:p w14:paraId="1804F8D0" w14:textId="77777777" w:rsidR="00F8447F" w:rsidRDefault="00F8447F" w:rsidP="004D28AF">
            <w:pPr>
              <w:jc w:val="center"/>
              <w:rPr>
                <w:color w:val="000000"/>
                <w:szCs w:val="21"/>
              </w:rPr>
            </w:pPr>
          </w:p>
        </w:tc>
        <w:tc>
          <w:tcPr>
            <w:tcW w:w="2928" w:type="dxa"/>
            <w:vMerge/>
            <w:tcBorders>
              <w:left w:val="single" w:sz="4" w:space="0" w:color="auto"/>
              <w:bottom w:val="single" w:sz="4" w:space="0" w:color="auto"/>
            </w:tcBorders>
            <w:vAlign w:val="center"/>
          </w:tcPr>
          <w:p w14:paraId="11CA06A0" w14:textId="77777777" w:rsidR="00F8447F" w:rsidRDefault="00F8447F" w:rsidP="004D28AF">
            <w:pPr>
              <w:jc w:val="center"/>
              <w:rPr>
                <w:color w:val="000000"/>
                <w:szCs w:val="21"/>
              </w:rPr>
            </w:pPr>
          </w:p>
        </w:tc>
        <w:tc>
          <w:tcPr>
            <w:tcW w:w="2928" w:type="dxa"/>
            <w:tcBorders>
              <w:top w:val="single" w:sz="4" w:space="0" w:color="auto"/>
              <w:bottom w:val="single" w:sz="4" w:space="0" w:color="auto"/>
            </w:tcBorders>
            <w:vAlign w:val="center"/>
          </w:tcPr>
          <w:p w14:paraId="0E6CF169" w14:textId="77777777" w:rsidR="00F8447F" w:rsidRDefault="00F8447F" w:rsidP="004D28AF">
            <w:pPr>
              <w:jc w:val="center"/>
              <w:rPr>
                <w:color w:val="000000"/>
                <w:szCs w:val="21"/>
              </w:rPr>
            </w:pPr>
            <w:r>
              <w:rPr>
                <w:szCs w:val="21"/>
              </w:rPr>
              <w:t>100μF</w:t>
            </w:r>
          </w:p>
        </w:tc>
      </w:tr>
      <w:tr w:rsidR="00F8447F" w14:paraId="78347155" w14:textId="77777777" w:rsidTr="00226A1F">
        <w:trPr>
          <w:trHeight w:val="425"/>
          <w:jc w:val="center"/>
        </w:trPr>
        <w:tc>
          <w:tcPr>
            <w:tcW w:w="2928" w:type="dxa"/>
            <w:tcBorders>
              <w:left w:val="single" w:sz="4" w:space="0" w:color="auto"/>
              <w:right w:val="single" w:sz="4" w:space="0" w:color="auto"/>
            </w:tcBorders>
            <w:vAlign w:val="center"/>
          </w:tcPr>
          <w:p w14:paraId="218B009D" w14:textId="77777777" w:rsidR="00F8447F" w:rsidRDefault="00F8447F" w:rsidP="004D28AF">
            <w:pPr>
              <w:jc w:val="center"/>
              <w:rPr>
                <w:i/>
                <w:color w:val="000000"/>
                <w:szCs w:val="21"/>
              </w:rPr>
            </w:pPr>
            <w:r>
              <w:rPr>
                <w:color w:val="000000"/>
                <w:position w:val="-12"/>
                <w:szCs w:val="21"/>
              </w:rPr>
              <w:object w:dxaOrig="645" w:dyaOrig="357" w14:anchorId="70D68235">
                <v:shape id="_x0000_i1056" type="#_x0000_t75" style="width:32.65pt;height:18pt" o:ole="">
                  <v:imagedata r:id="rId80" o:title=""/>
                </v:shape>
                <o:OLEObject Type="Embed" ProgID="Equation.DSMT4" ShapeID="_x0000_i1056" DrawAspect="Content" ObjectID="_1815564486" r:id="rId81"/>
              </w:object>
            </w:r>
          </w:p>
        </w:tc>
        <w:tc>
          <w:tcPr>
            <w:tcW w:w="2928" w:type="dxa"/>
            <w:tcBorders>
              <w:left w:val="single" w:sz="4" w:space="0" w:color="auto"/>
              <w:bottom w:val="single" w:sz="4" w:space="0" w:color="auto"/>
            </w:tcBorders>
            <w:vAlign w:val="center"/>
          </w:tcPr>
          <w:p w14:paraId="6CA35DCD" w14:textId="77777777" w:rsidR="00F8447F" w:rsidRDefault="00F8447F" w:rsidP="004D28AF">
            <w:pPr>
              <w:jc w:val="center"/>
              <w:rPr>
                <w:color w:val="000000"/>
                <w:spacing w:val="-14"/>
                <w:szCs w:val="21"/>
              </w:rPr>
            </w:pPr>
            <w:r>
              <w:rPr>
                <w:color w:val="000000"/>
                <w:spacing w:val="-14"/>
                <w:szCs w:val="21"/>
              </w:rPr>
              <w:t>被检测试仪</w:t>
            </w:r>
          </w:p>
          <w:p w14:paraId="52526859" w14:textId="77777777" w:rsidR="00F8447F" w:rsidRDefault="00F8447F" w:rsidP="004D28AF">
            <w:pPr>
              <w:jc w:val="center"/>
              <w:rPr>
                <w:color w:val="000000"/>
                <w:szCs w:val="21"/>
              </w:rPr>
            </w:pPr>
            <w:r>
              <w:rPr>
                <w:color w:val="000000"/>
                <w:szCs w:val="21"/>
              </w:rPr>
              <w:t>测量重复性</w:t>
            </w:r>
          </w:p>
        </w:tc>
        <w:tc>
          <w:tcPr>
            <w:tcW w:w="2928" w:type="dxa"/>
            <w:tcBorders>
              <w:top w:val="single" w:sz="4" w:space="0" w:color="auto"/>
              <w:bottom w:val="single" w:sz="4" w:space="0" w:color="auto"/>
            </w:tcBorders>
            <w:vAlign w:val="center"/>
          </w:tcPr>
          <w:p w14:paraId="3E7A074F" w14:textId="77777777" w:rsidR="00F8447F" w:rsidRDefault="00F8447F" w:rsidP="004D28AF">
            <w:pPr>
              <w:jc w:val="center"/>
              <w:rPr>
                <w:color w:val="000000"/>
                <w:szCs w:val="21"/>
              </w:rPr>
            </w:pPr>
            <w:r>
              <w:rPr>
                <w:color w:val="000000"/>
                <w:spacing w:val="-12"/>
                <w:szCs w:val="21"/>
              </w:rPr>
              <w:t>0.11</w:t>
            </w:r>
            <w:r>
              <w:rPr>
                <w:szCs w:val="21"/>
              </w:rPr>
              <w:t>μF</w:t>
            </w:r>
          </w:p>
        </w:tc>
      </w:tr>
      <w:tr w:rsidR="00F8447F" w14:paraId="007E2FE4" w14:textId="77777777" w:rsidTr="00226A1F">
        <w:trPr>
          <w:trHeight w:val="425"/>
          <w:jc w:val="center"/>
        </w:trPr>
        <w:tc>
          <w:tcPr>
            <w:tcW w:w="2928" w:type="dxa"/>
            <w:tcBorders>
              <w:top w:val="single" w:sz="4" w:space="0" w:color="auto"/>
              <w:left w:val="single" w:sz="4" w:space="0" w:color="auto"/>
              <w:right w:val="single" w:sz="4" w:space="0" w:color="auto"/>
            </w:tcBorders>
            <w:vAlign w:val="center"/>
          </w:tcPr>
          <w:p w14:paraId="0EECBD6C" w14:textId="77777777" w:rsidR="00F8447F" w:rsidRDefault="00F8447F" w:rsidP="004D28AF">
            <w:pPr>
              <w:jc w:val="center"/>
              <w:rPr>
                <w:i/>
                <w:color w:val="000000"/>
                <w:szCs w:val="21"/>
              </w:rPr>
            </w:pPr>
            <w:r>
              <w:rPr>
                <w:color w:val="000000"/>
                <w:position w:val="-12"/>
                <w:szCs w:val="21"/>
              </w:rPr>
              <w:object w:dxaOrig="634" w:dyaOrig="357" w14:anchorId="704E3100">
                <v:shape id="_x0000_i1057" type="#_x0000_t75" style="width:31.65pt;height:18pt" o:ole="">
                  <v:imagedata r:id="rId82" o:title=""/>
                </v:shape>
                <o:OLEObject Type="Embed" ProgID="Equation.DSMT4" ShapeID="_x0000_i1057" DrawAspect="Content" ObjectID="_1815564487" r:id="rId83"/>
              </w:object>
            </w:r>
          </w:p>
        </w:tc>
        <w:tc>
          <w:tcPr>
            <w:tcW w:w="2928" w:type="dxa"/>
            <w:tcBorders>
              <w:top w:val="single" w:sz="4" w:space="0" w:color="auto"/>
              <w:left w:val="single" w:sz="4" w:space="0" w:color="auto"/>
            </w:tcBorders>
            <w:vAlign w:val="center"/>
          </w:tcPr>
          <w:p w14:paraId="2B2B8F4F" w14:textId="77777777" w:rsidR="00F8447F" w:rsidRDefault="00F8447F" w:rsidP="004D28AF">
            <w:pPr>
              <w:jc w:val="center"/>
              <w:rPr>
                <w:color w:val="000000"/>
                <w:szCs w:val="21"/>
              </w:rPr>
            </w:pPr>
            <w:r>
              <w:rPr>
                <w:color w:val="000000"/>
                <w:szCs w:val="21"/>
              </w:rPr>
              <w:t>校准装置的最大允许误差</w:t>
            </w:r>
          </w:p>
        </w:tc>
        <w:tc>
          <w:tcPr>
            <w:tcW w:w="2928" w:type="dxa"/>
            <w:tcBorders>
              <w:top w:val="single" w:sz="4" w:space="0" w:color="auto"/>
            </w:tcBorders>
            <w:vAlign w:val="center"/>
          </w:tcPr>
          <w:p w14:paraId="41259095" w14:textId="77777777" w:rsidR="00F8447F" w:rsidRDefault="00F8447F" w:rsidP="004D28AF">
            <w:pPr>
              <w:jc w:val="center"/>
              <w:rPr>
                <w:color w:val="000000"/>
                <w:spacing w:val="-12"/>
                <w:szCs w:val="21"/>
                <w:vertAlign w:val="superscript"/>
              </w:rPr>
            </w:pPr>
            <w:r>
              <w:rPr>
                <w:szCs w:val="21"/>
              </w:rPr>
              <w:t>0.15μF</w:t>
            </w:r>
          </w:p>
        </w:tc>
      </w:tr>
    </w:tbl>
    <w:p w14:paraId="10F7F1CD" w14:textId="78CA8F71" w:rsidR="001A40F1" w:rsidRDefault="001A40F1" w:rsidP="005D3833">
      <w:pPr>
        <w:spacing w:before="100" w:beforeAutospacing="1" w:line="360" w:lineRule="auto"/>
        <w:jc w:val="left"/>
        <w:rPr>
          <w:rFonts w:ascii="宋体" w:hAnsi="宋体" w:hint="eastAsia"/>
          <w:sz w:val="24"/>
          <w:szCs w:val="24"/>
        </w:rPr>
      </w:pPr>
      <w:r w:rsidRPr="00BD16DE">
        <w:rPr>
          <w:rFonts w:hint="eastAsia"/>
          <w:sz w:val="24"/>
        </w:rPr>
        <w:t>A</w:t>
      </w:r>
      <w:r w:rsidRPr="00903195">
        <w:rPr>
          <w:rFonts w:ascii="宋体" w:hAnsi="宋体" w:hint="eastAsia"/>
          <w:sz w:val="24"/>
        </w:rPr>
        <w:t>.</w:t>
      </w:r>
      <w:r>
        <w:rPr>
          <w:rFonts w:ascii="宋体" w:hAnsi="宋体"/>
          <w:sz w:val="24"/>
        </w:rPr>
        <w:t xml:space="preserve">6  </w:t>
      </w:r>
      <w:r w:rsidRPr="001A40F1">
        <w:rPr>
          <w:rFonts w:ascii="宋体" w:hAnsi="宋体" w:hint="eastAsia"/>
          <w:sz w:val="24"/>
          <w:szCs w:val="24"/>
        </w:rPr>
        <w:t>合成标准不确定度</w:t>
      </w:r>
    </w:p>
    <w:p w14:paraId="0D296241" w14:textId="5EF3F673" w:rsidR="00F33267" w:rsidRPr="008C6D6B" w:rsidRDefault="00BB09B4" w:rsidP="00F33267">
      <w:pPr>
        <w:ind w:left="360" w:firstLineChars="1250" w:firstLine="2625"/>
        <w:rPr>
          <w:rFonts w:ascii="宋体" w:hAnsi="宋体" w:hint="eastAsia"/>
          <w:b/>
          <w:color w:val="000000"/>
          <w:szCs w:val="21"/>
        </w:rPr>
      </w:pPr>
      <w:r w:rsidRPr="008C6D6B">
        <w:rPr>
          <w:rFonts w:ascii="宋体" w:hAnsi="宋体" w:hint="eastAsia"/>
          <w:color w:val="000000"/>
          <w:position w:val="-12"/>
          <w:szCs w:val="21"/>
        </w:rPr>
        <w:object w:dxaOrig="2640" w:dyaOrig="420" w14:anchorId="78D17795">
          <v:shape id="_x0000_i1058" type="#_x0000_t75" style="width:130.95pt;height:18.65pt" o:ole="" fillcolor="window">
            <v:imagedata r:id="rId84" o:title=""/>
          </v:shape>
          <o:OLEObject Type="Embed" ProgID="Equation.DSMT4" ShapeID="_x0000_i1058" DrawAspect="Content" ObjectID="_1815564488" r:id="rId85"/>
        </w:object>
      </w:r>
    </w:p>
    <w:p w14:paraId="07AB1223" w14:textId="197E48EE" w:rsidR="00F33267" w:rsidRPr="006121CF" w:rsidRDefault="00BB09B4" w:rsidP="00F33267">
      <w:pPr>
        <w:ind w:firstLineChars="1400" w:firstLine="2940"/>
        <w:rPr>
          <w:rFonts w:ascii="宋体" w:hAnsi="宋体" w:hint="eastAsia"/>
          <w:color w:val="000000"/>
          <w:szCs w:val="21"/>
        </w:rPr>
      </w:pPr>
      <w:r w:rsidRPr="006121CF">
        <w:rPr>
          <w:rFonts w:ascii="宋体" w:hAnsi="宋体" w:hint="eastAsia"/>
          <w:color w:val="000000"/>
          <w:position w:val="-14"/>
          <w:szCs w:val="21"/>
        </w:rPr>
        <w:object w:dxaOrig="2700" w:dyaOrig="480" w14:anchorId="16E58ECF">
          <v:shape id="_x0000_i1059" type="#_x0000_t75" style="width:135pt;height:24.35pt" o:ole="">
            <v:imagedata r:id="rId86" o:title=""/>
          </v:shape>
          <o:OLEObject Type="Embed" ProgID="Equation.DSMT4" ShapeID="_x0000_i1059" DrawAspect="Content" ObjectID="_1815564489" r:id="rId87"/>
        </w:object>
      </w:r>
    </w:p>
    <w:p w14:paraId="14BC8416" w14:textId="77777777" w:rsidR="00E8245E" w:rsidRDefault="00F33267" w:rsidP="00E8245E">
      <w:pPr>
        <w:adjustRightInd w:val="0"/>
        <w:spacing w:line="360" w:lineRule="auto"/>
        <w:ind w:firstLineChars="200" w:firstLine="420"/>
        <w:rPr>
          <w:color w:val="000000"/>
          <w:sz w:val="24"/>
        </w:rPr>
      </w:pPr>
      <w:r>
        <w:rPr>
          <w:rFonts w:ascii="黑体" w:eastAsia="黑体" w:hAnsi="黑体" w:hint="eastAsia"/>
          <w:color w:val="000000"/>
          <w:szCs w:val="21"/>
        </w:rPr>
        <w:t xml:space="preserve">   </w:t>
      </w:r>
      <w:r w:rsidRPr="00BC12BC">
        <w:rPr>
          <w:rFonts w:ascii="宋体" w:hAnsi="宋体" w:hint="eastAsia"/>
          <w:color w:val="000000"/>
          <w:sz w:val="24"/>
        </w:rPr>
        <w:t xml:space="preserve"> </w:t>
      </w:r>
      <w:r w:rsidR="00E8245E">
        <w:rPr>
          <w:color w:val="000000"/>
          <w:sz w:val="24"/>
        </w:rPr>
        <w:t>合成标准不确定度见表</w:t>
      </w:r>
      <w:r w:rsidR="00E8245E">
        <w:rPr>
          <w:color w:val="000000"/>
          <w:sz w:val="24"/>
        </w:rPr>
        <w:t>A.4</w:t>
      </w:r>
      <w:r w:rsidR="00E8245E">
        <w:rPr>
          <w:color w:val="000000"/>
          <w:sz w:val="24"/>
        </w:rPr>
        <w:t>。</w:t>
      </w:r>
    </w:p>
    <w:p w14:paraId="1F23FE1C" w14:textId="77777777" w:rsidR="00E8245E" w:rsidRDefault="00E8245E" w:rsidP="00E8245E">
      <w:pPr>
        <w:jc w:val="center"/>
        <w:rPr>
          <w:rFonts w:eastAsia="黑体"/>
          <w:color w:val="000000"/>
          <w:szCs w:val="21"/>
        </w:rPr>
      </w:pPr>
      <w:r>
        <w:rPr>
          <w:rFonts w:eastAsia="黑体"/>
          <w:color w:val="000000"/>
          <w:szCs w:val="21"/>
        </w:rPr>
        <w:t>表</w:t>
      </w:r>
      <w:r>
        <w:rPr>
          <w:rFonts w:eastAsia="黑体"/>
          <w:color w:val="000000"/>
          <w:szCs w:val="21"/>
        </w:rPr>
        <w:t xml:space="preserve">A.4  </w:t>
      </w:r>
      <w:r>
        <w:rPr>
          <w:rFonts w:eastAsia="黑体"/>
          <w:color w:val="000000"/>
          <w:szCs w:val="21"/>
        </w:rPr>
        <w:t>合成标准不确定度</w:t>
      </w:r>
    </w:p>
    <w:tbl>
      <w:tblPr>
        <w:tblW w:w="8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02"/>
        <w:gridCol w:w="2202"/>
        <w:gridCol w:w="2202"/>
        <w:gridCol w:w="2202"/>
      </w:tblGrid>
      <w:tr w:rsidR="00E8245E" w14:paraId="34BF578E" w14:textId="77777777" w:rsidTr="004D28AF">
        <w:trPr>
          <w:trHeight w:val="425"/>
          <w:jc w:val="center"/>
        </w:trPr>
        <w:tc>
          <w:tcPr>
            <w:tcW w:w="2202" w:type="dxa"/>
            <w:vAlign w:val="center"/>
          </w:tcPr>
          <w:p w14:paraId="42D841E7" w14:textId="77777777" w:rsidR="00E8245E" w:rsidRDefault="00E8245E" w:rsidP="004D28AF">
            <w:pPr>
              <w:jc w:val="center"/>
              <w:rPr>
                <w:color w:val="000000"/>
                <w:szCs w:val="21"/>
              </w:rPr>
            </w:pPr>
            <w:r>
              <w:rPr>
                <w:color w:val="000000"/>
                <w:szCs w:val="21"/>
              </w:rPr>
              <w:t>测量点</w:t>
            </w:r>
          </w:p>
        </w:tc>
        <w:tc>
          <w:tcPr>
            <w:tcW w:w="2202" w:type="dxa"/>
            <w:vAlign w:val="center"/>
          </w:tcPr>
          <w:p w14:paraId="7D650A90" w14:textId="77777777" w:rsidR="00E8245E" w:rsidRDefault="00E8245E" w:rsidP="004D28AF">
            <w:pPr>
              <w:jc w:val="center"/>
              <w:rPr>
                <w:color w:val="000000"/>
                <w:szCs w:val="21"/>
              </w:rPr>
            </w:pPr>
            <w:r>
              <w:rPr>
                <w:color w:val="000000"/>
                <w:position w:val="-12"/>
                <w:szCs w:val="21"/>
              </w:rPr>
              <w:object w:dxaOrig="645" w:dyaOrig="357" w14:anchorId="7618B878">
                <v:shape id="_x0000_i1060" type="#_x0000_t75" style="width:32.65pt;height:18pt" o:ole="">
                  <v:imagedata r:id="rId88" o:title=""/>
                </v:shape>
                <o:OLEObject Type="Embed" ProgID="Equation.DSMT4" ShapeID="_x0000_i1060" DrawAspect="Content" ObjectID="_1815564490" r:id="rId89"/>
              </w:object>
            </w:r>
          </w:p>
        </w:tc>
        <w:tc>
          <w:tcPr>
            <w:tcW w:w="2202" w:type="dxa"/>
            <w:vAlign w:val="center"/>
          </w:tcPr>
          <w:p w14:paraId="285339BD" w14:textId="77777777" w:rsidR="00E8245E" w:rsidRDefault="00E8245E" w:rsidP="004D28AF">
            <w:pPr>
              <w:jc w:val="center"/>
              <w:rPr>
                <w:color w:val="000000"/>
                <w:szCs w:val="21"/>
              </w:rPr>
            </w:pPr>
            <w:r>
              <w:rPr>
                <w:color w:val="000000"/>
                <w:position w:val="-12"/>
                <w:szCs w:val="21"/>
              </w:rPr>
              <w:object w:dxaOrig="634" w:dyaOrig="357" w14:anchorId="2D69D239">
                <v:shape id="_x0000_i1061" type="#_x0000_t75" style="width:31.65pt;height:18pt" o:ole="">
                  <v:imagedata r:id="rId90" o:title=""/>
                </v:shape>
                <o:OLEObject Type="Embed" ProgID="Equation.DSMT4" ShapeID="_x0000_i1061" DrawAspect="Content" ObjectID="_1815564491" r:id="rId91"/>
              </w:object>
            </w:r>
          </w:p>
        </w:tc>
        <w:tc>
          <w:tcPr>
            <w:tcW w:w="2202" w:type="dxa"/>
            <w:vAlign w:val="center"/>
          </w:tcPr>
          <w:p w14:paraId="1BDAD237" w14:textId="77777777" w:rsidR="00E8245E" w:rsidRDefault="00E8245E" w:rsidP="004D28AF">
            <w:pPr>
              <w:jc w:val="center"/>
              <w:rPr>
                <w:color w:val="000000"/>
                <w:szCs w:val="21"/>
              </w:rPr>
            </w:pPr>
            <w:r>
              <w:rPr>
                <w:color w:val="000000"/>
                <w:position w:val="-10"/>
                <w:szCs w:val="21"/>
              </w:rPr>
              <w:object w:dxaOrig="680" w:dyaOrig="311" w14:anchorId="4FB2ADA5">
                <v:shape id="_x0000_i1062" type="#_x0000_t75" style="width:34pt;height:15.65pt" o:ole="">
                  <v:imagedata r:id="rId92" o:title=""/>
                </v:shape>
                <o:OLEObject Type="Embed" ProgID="Equation.DSMT4" ShapeID="_x0000_i1062" DrawAspect="Content" ObjectID="_1815564492" r:id="rId93"/>
              </w:object>
            </w:r>
          </w:p>
        </w:tc>
      </w:tr>
      <w:tr w:rsidR="00E8245E" w14:paraId="4E61EE3C" w14:textId="77777777" w:rsidTr="004D28AF">
        <w:trPr>
          <w:trHeight w:val="425"/>
          <w:jc w:val="center"/>
        </w:trPr>
        <w:tc>
          <w:tcPr>
            <w:tcW w:w="2202" w:type="dxa"/>
            <w:vAlign w:val="center"/>
          </w:tcPr>
          <w:p w14:paraId="2B8EB8AE" w14:textId="77777777" w:rsidR="00E8245E" w:rsidRDefault="00E8245E" w:rsidP="004D28AF">
            <w:pPr>
              <w:jc w:val="center"/>
              <w:rPr>
                <w:color w:val="000000"/>
                <w:szCs w:val="21"/>
              </w:rPr>
            </w:pPr>
            <w:r>
              <w:rPr>
                <w:szCs w:val="21"/>
              </w:rPr>
              <w:t>100μF</w:t>
            </w:r>
          </w:p>
        </w:tc>
        <w:tc>
          <w:tcPr>
            <w:tcW w:w="2202" w:type="dxa"/>
            <w:vAlign w:val="center"/>
          </w:tcPr>
          <w:p w14:paraId="1D4FB9BD" w14:textId="77777777" w:rsidR="00E8245E" w:rsidRDefault="00E8245E" w:rsidP="004D28AF">
            <w:pPr>
              <w:jc w:val="center"/>
              <w:rPr>
                <w:color w:val="000000"/>
                <w:spacing w:val="-12"/>
                <w:szCs w:val="21"/>
              </w:rPr>
            </w:pPr>
            <w:r>
              <w:rPr>
                <w:color w:val="000000"/>
                <w:spacing w:val="-12"/>
                <w:szCs w:val="21"/>
              </w:rPr>
              <w:t>0.11</w:t>
            </w:r>
            <w:r>
              <w:rPr>
                <w:szCs w:val="21"/>
              </w:rPr>
              <w:t>μF</w:t>
            </w:r>
          </w:p>
        </w:tc>
        <w:tc>
          <w:tcPr>
            <w:tcW w:w="2202" w:type="dxa"/>
            <w:vAlign w:val="center"/>
          </w:tcPr>
          <w:p w14:paraId="169548ED" w14:textId="77777777" w:rsidR="00E8245E" w:rsidRDefault="00E8245E" w:rsidP="004D28AF">
            <w:pPr>
              <w:jc w:val="center"/>
              <w:rPr>
                <w:color w:val="000000"/>
                <w:szCs w:val="21"/>
                <w:vertAlign w:val="superscript"/>
              </w:rPr>
            </w:pPr>
            <w:r>
              <w:rPr>
                <w:szCs w:val="21"/>
              </w:rPr>
              <w:t>0.15μF</w:t>
            </w:r>
          </w:p>
        </w:tc>
        <w:tc>
          <w:tcPr>
            <w:tcW w:w="2202" w:type="dxa"/>
            <w:vAlign w:val="center"/>
          </w:tcPr>
          <w:p w14:paraId="781B6796" w14:textId="77777777" w:rsidR="00E8245E" w:rsidRDefault="00E8245E" w:rsidP="004D28AF">
            <w:pPr>
              <w:jc w:val="center"/>
              <w:rPr>
                <w:color w:val="000000"/>
                <w:szCs w:val="21"/>
              </w:rPr>
            </w:pPr>
            <w:r>
              <w:rPr>
                <w:color w:val="000000"/>
                <w:szCs w:val="21"/>
              </w:rPr>
              <w:t>0.19</w:t>
            </w:r>
            <w:r>
              <w:rPr>
                <w:szCs w:val="21"/>
              </w:rPr>
              <w:t>μF</w:t>
            </w:r>
          </w:p>
        </w:tc>
      </w:tr>
    </w:tbl>
    <w:p w14:paraId="4DDD8036" w14:textId="2320EB25" w:rsidR="00F33267" w:rsidRDefault="00F33267" w:rsidP="005D3833">
      <w:pPr>
        <w:spacing w:before="100" w:beforeAutospacing="1"/>
        <w:rPr>
          <w:rFonts w:ascii="宋体" w:hAnsi="宋体" w:hint="eastAsia"/>
          <w:sz w:val="24"/>
          <w:szCs w:val="24"/>
        </w:rPr>
      </w:pPr>
      <w:r w:rsidRPr="00BD16DE">
        <w:rPr>
          <w:rFonts w:hint="eastAsia"/>
          <w:sz w:val="24"/>
        </w:rPr>
        <w:t>A</w:t>
      </w:r>
      <w:r w:rsidRPr="00903195">
        <w:rPr>
          <w:rFonts w:ascii="宋体" w:hAnsi="宋体" w:hint="eastAsia"/>
          <w:sz w:val="24"/>
        </w:rPr>
        <w:t>.</w:t>
      </w:r>
      <w:r>
        <w:rPr>
          <w:rFonts w:ascii="宋体" w:hAnsi="宋体"/>
          <w:sz w:val="24"/>
        </w:rPr>
        <w:t xml:space="preserve">7  </w:t>
      </w:r>
      <w:r>
        <w:rPr>
          <w:rFonts w:ascii="宋体" w:hAnsi="宋体" w:hint="eastAsia"/>
          <w:sz w:val="24"/>
          <w:szCs w:val="24"/>
        </w:rPr>
        <w:t>扩展</w:t>
      </w:r>
      <w:r w:rsidRPr="001A40F1">
        <w:rPr>
          <w:rFonts w:ascii="宋体" w:hAnsi="宋体" w:hint="eastAsia"/>
          <w:sz w:val="24"/>
          <w:szCs w:val="24"/>
        </w:rPr>
        <w:t>不确定度</w:t>
      </w:r>
    </w:p>
    <w:p w14:paraId="61FBA76F" w14:textId="55C2F132" w:rsidR="00E8245E" w:rsidRDefault="00961DAA" w:rsidP="00E8245E">
      <w:pPr>
        <w:spacing w:line="360" w:lineRule="auto"/>
        <w:ind w:firstLineChars="200" w:firstLine="480"/>
        <w:rPr>
          <w:color w:val="000000"/>
          <w:sz w:val="24"/>
        </w:rPr>
      </w:pPr>
      <w:r>
        <w:rPr>
          <w:rFonts w:ascii="宋体" w:hAnsi="宋体" w:hint="eastAsia"/>
          <w:sz w:val="24"/>
        </w:rPr>
        <w:t xml:space="preserve">   </w:t>
      </w:r>
      <w:r w:rsidR="00E8245E">
        <w:rPr>
          <w:i/>
          <w:color w:val="000000"/>
          <w:position w:val="-6"/>
          <w:sz w:val="24"/>
        </w:rPr>
        <w:object w:dxaOrig="253" w:dyaOrig="288" w14:anchorId="55002755">
          <v:shape id="_x0000_i1063" type="#_x0000_t75" style="width:12.35pt;height:14.65pt" o:ole="">
            <v:imagedata r:id="rId94" o:title=""/>
          </v:shape>
          <o:OLEObject Type="Embed" ProgID="Equation.DSMT4" ShapeID="_x0000_i1063" DrawAspect="Content" ObjectID="_1815564493" r:id="rId95"/>
        </w:object>
      </w:r>
      <w:r w:rsidR="00E8245E">
        <w:rPr>
          <w:color w:val="000000"/>
          <w:sz w:val="24"/>
        </w:rPr>
        <w:t>=</w:t>
      </w:r>
      <w:r w:rsidR="00E8245E">
        <w:rPr>
          <w:i/>
          <w:color w:val="000000"/>
          <w:sz w:val="24"/>
        </w:rPr>
        <w:t>k</w:t>
      </w:r>
      <w:r w:rsidR="00E8245E">
        <w:rPr>
          <w:color w:val="000000"/>
          <w:sz w:val="24"/>
        </w:rPr>
        <w:t>×</w:t>
      </w:r>
      <w:r w:rsidR="00E8245E">
        <w:rPr>
          <w:color w:val="000000"/>
          <w:position w:val="-10"/>
          <w:sz w:val="24"/>
        </w:rPr>
        <w:object w:dxaOrig="680" w:dyaOrig="311" w14:anchorId="01F1DDE5">
          <v:shape id="_x0000_i1064" type="#_x0000_t75" style="width:34pt;height:15.65pt" o:ole="">
            <v:imagedata r:id="rId92" o:title=""/>
          </v:shape>
          <o:OLEObject Type="Embed" ProgID="Equation.DSMT4" ShapeID="_x0000_i1064" DrawAspect="Content" ObjectID="_1815564494" r:id="rId96"/>
        </w:object>
      </w:r>
      <w:r w:rsidR="00E8245E">
        <w:rPr>
          <w:color w:val="000000"/>
          <w:sz w:val="24"/>
        </w:rPr>
        <w:t xml:space="preserve"> </w:t>
      </w:r>
      <w:r w:rsidR="00E8245E">
        <w:rPr>
          <w:color w:val="000000"/>
          <w:sz w:val="24"/>
        </w:rPr>
        <w:t>，取</w:t>
      </w:r>
      <w:r w:rsidR="00E8245E">
        <w:rPr>
          <w:i/>
          <w:color w:val="000000"/>
          <w:sz w:val="24"/>
        </w:rPr>
        <w:t>k</w:t>
      </w:r>
      <w:r w:rsidR="00E8245E">
        <w:rPr>
          <w:color w:val="000000"/>
          <w:sz w:val="24"/>
        </w:rPr>
        <w:t>=2</w:t>
      </w:r>
      <w:r w:rsidR="00E8245E">
        <w:rPr>
          <w:color w:val="000000"/>
          <w:sz w:val="24"/>
        </w:rPr>
        <w:t>，由此得到</w:t>
      </w:r>
      <w:r w:rsidR="00E8245E">
        <w:rPr>
          <w:sz w:val="24"/>
        </w:rPr>
        <w:t>100μF</w:t>
      </w:r>
      <w:r w:rsidR="00B22954">
        <w:rPr>
          <w:rFonts w:hint="eastAsia"/>
          <w:color w:val="000000"/>
          <w:sz w:val="24"/>
        </w:rPr>
        <w:t>测量</w:t>
      </w:r>
      <w:r w:rsidR="00E8245E">
        <w:rPr>
          <w:color w:val="000000"/>
          <w:sz w:val="24"/>
        </w:rPr>
        <w:t>点校准结果的扩展不确定度</w:t>
      </w:r>
      <w:r w:rsidR="00B96824">
        <w:rPr>
          <w:rFonts w:hint="eastAsia"/>
          <w:color w:val="000000"/>
          <w:sz w:val="24"/>
        </w:rPr>
        <w:t>为：</w:t>
      </w:r>
    </w:p>
    <w:p w14:paraId="47BA7160" w14:textId="335D776D" w:rsidR="00B22954" w:rsidRDefault="00B22954" w:rsidP="00E02411">
      <w:pPr>
        <w:spacing w:line="360" w:lineRule="auto"/>
        <w:ind w:firstLineChars="400" w:firstLine="960"/>
        <w:rPr>
          <w:color w:val="000000"/>
          <w:sz w:val="24"/>
          <w:szCs w:val="24"/>
        </w:rPr>
      </w:pPr>
      <w:r w:rsidRPr="00B22954">
        <w:rPr>
          <w:rFonts w:hint="eastAsia"/>
          <w:i/>
          <w:iCs/>
          <w:color w:val="000000"/>
          <w:sz w:val="24"/>
          <w:szCs w:val="24"/>
        </w:rPr>
        <w:t>U</w:t>
      </w:r>
      <w:r>
        <w:rPr>
          <w:rFonts w:hint="eastAsia"/>
          <w:color w:val="000000"/>
          <w:sz w:val="24"/>
          <w:szCs w:val="24"/>
        </w:rPr>
        <w:t>=2</w:t>
      </w:r>
      <w:r>
        <w:rPr>
          <w:rFonts w:hint="eastAsia"/>
          <w:color w:val="000000"/>
          <w:sz w:val="24"/>
          <w:szCs w:val="24"/>
        </w:rPr>
        <w:t>×</w:t>
      </w:r>
      <w:r>
        <w:rPr>
          <w:rFonts w:hint="eastAsia"/>
          <w:color w:val="000000"/>
          <w:sz w:val="24"/>
          <w:szCs w:val="24"/>
        </w:rPr>
        <w:t>0.19=0.38</w:t>
      </w:r>
      <w:r>
        <w:rPr>
          <w:sz w:val="24"/>
        </w:rPr>
        <w:t>μF</w:t>
      </w:r>
      <w:r w:rsidRPr="00B22954">
        <w:rPr>
          <w:rFonts w:hint="eastAsia"/>
          <w:sz w:val="24"/>
        </w:rPr>
        <w:t>≈</w:t>
      </w:r>
      <w:r>
        <w:rPr>
          <w:rFonts w:hint="eastAsia"/>
          <w:sz w:val="24"/>
        </w:rPr>
        <w:t>0.4</w:t>
      </w:r>
      <w:r>
        <w:rPr>
          <w:sz w:val="24"/>
        </w:rPr>
        <w:t>μF</w:t>
      </w:r>
      <w:r>
        <w:rPr>
          <w:rFonts w:hint="eastAsia"/>
          <w:color w:val="000000"/>
          <w:sz w:val="24"/>
          <w:szCs w:val="24"/>
        </w:rPr>
        <w:t xml:space="preserve">  </w:t>
      </w:r>
    </w:p>
    <w:p w14:paraId="6D4A9556" w14:textId="2AE5F544" w:rsidR="00E02411" w:rsidRDefault="00E02411" w:rsidP="00B22954">
      <w:pPr>
        <w:spacing w:line="360" w:lineRule="auto"/>
        <w:ind w:firstLineChars="400" w:firstLine="960"/>
        <w:rPr>
          <w:color w:val="000000"/>
          <w:sz w:val="24"/>
          <w:szCs w:val="24"/>
        </w:rPr>
      </w:pPr>
      <w:r>
        <w:rPr>
          <w:rFonts w:hint="eastAsia"/>
          <w:color w:val="000000"/>
          <w:sz w:val="24"/>
          <w:szCs w:val="24"/>
        </w:rPr>
        <w:t>换算至</w:t>
      </w:r>
      <w:r>
        <w:rPr>
          <w:color w:val="000000"/>
          <w:sz w:val="24"/>
          <w:szCs w:val="24"/>
        </w:rPr>
        <w:t>相对扩展不确定度为：</w:t>
      </w:r>
    </w:p>
    <w:p w14:paraId="0C0D4AE7" w14:textId="4DCE9A7C" w:rsidR="00E02411" w:rsidRDefault="00E02411" w:rsidP="00B22954">
      <w:pPr>
        <w:spacing w:line="360" w:lineRule="auto"/>
        <w:ind w:firstLineChars="400" w:firstLine="960"/>
        <w:rPr>
          <w:color w:val="000000"/>
          <w:sz w:val="24"/>
        </w:rPr>
      </w:pPr>
      <w:r w:rsidRPr="00E02411">
        <w:rPr>
          <w:color w:val="000000"/>
          <w:position w:val="-12"/>
          <w:sz w:val="24"/>
          <w:szCs w:val="24"/>
        </w:rPr>
        <w:object w:dxaOrig="1780" w:dyaOrig="360" w14:anchorId="2DF53D14">
          <v:shape id="_x0000_i1065" type="#_x0000_t75" style="width:89pt;height:18.05pt" o:ole="">
            <v:fill o:detectmouseclick="t"/>
            <v:imagedata r:id="rId97" o:title=""/>
            <o:lock v:ext="edit" aspectratio="f"/>
          </v:shape>
          <o:OLEObject Type="Embed" ProgID="Equation.DSMT4" ShapeID="_x0000_i1065" DrawAspect="Content" ObjectID="_1815564495" r:id="rId98"/>
        </w:object>
      </w:r>
    </w:p>
    <w:p w14:paraId="2AE39084" w14:textId="6F4460CA" w:rsidR="00E8245E" w:rsidRDefault="00E8245E" w:rsidP="00E8245E">
      <w:pPr>
        <w:adjustRightInd w:val="0"/>
        <w:snapToGrid w:val="0"/>
        <w:ind w:left="420"/>
        <w:jc w:val="center"/>
        <w:rPr>
          <w:rFonts w:eastAsia="黑体"/>
          <w:color w:val="000000"/>
          <w:szCs w:val="21"/>
        </w:rPr>
      </w:pPr>
    </w:p>
    <w:p w14:paraId="54918F94" w14:textId="77777777" w:rsidR="005B355D" w:rsidRDefault="00961DAA" w:rsidP="00961DAA">
      <w:pPr>
        <w:spacing w:line="360" w:lineRule="auto"/>
        <w:jc w:val="left"/>
        <w:outlineLvl w:val="0"/>
        <w:rPr>
          <w:rFonts w:ascii="黑体" w:eastAsia="黑体"/>
          <w:sz w:val="28"/>
          <w:szCs w:val="28"/>
        </w:rPr>
      </w:pPr>
      <w:r>
        <w:rPr>
          <w:rFonts w:ascii="宋体" w:hAnsi="宋体"/>
          <w:sz w:val="24"/>
        </w:rPr>
        <w:br w:type="page"/>
      </w:r>
      <w:bookmarkStart w:id="219" w:name="_Toc202450902"/>
      <w:bookmarkStart w:id="220" w:name="_Toc387414401"/>
      <w:bookmarkStart w:id="221" w:name="_Toc372011848"/>
      <w:bookmarkStart w:id="222" w:name="_Toc403998173"/>
      <w:bookmarkStart w:id="223" w:name="_Toc372015040"/>
      <w:bookmarkStart w:id="224" w:name="_Toc404352481"/>
      <w:bookmarkStart w:id="225" w:name="_Toc372204008"/>
      <w:bookmarkStart w:id="226" w:name="_Toc372014244"/>
      <w:bookmarkStart w:id="227" w:name="_Toc372015124"/>
      <w:bookmarkStart w:id="228" w:name="_Toc381281050"/>
      <w:bookmarkStart w:id="229" w:name="_Toc381281382"/>
      <w:bookmarkStart w:id="230" w:name="_Toc381281535"/>
      <w:bookmarkStart w:id="231" w:name="_Toc387411789"/>
      <w:r>
        <w:rPr>
          <w:rFonts w:ascii="黑体" w:eastAsia="黑体" w:hint="eastAsia"/>
          <w:sz w:val="28"/>
          <w:szCs w:val="28"/>
        </w:rPr>
        <w:lastRenderedPageBreak/>
        <w:t>附录</w:t>
      </w:r>
      <w:r w:rsidR="00603848">
        <w:rPr>
          <w:rFonts w:ascii="黑体" w:eastAsia="黑体" w:hint="eastAsia"/>
          <w:sz w:val="28"/>
          <w:szCs w:val="28"/>
        </w:rPr>
        <w:t xml:space="preserve"> </w:t>
      </w:r>
      <w:r>
        <w:rPr>
          <w:rFonts w:ascii="黑体" w:eastAsia="黑体" w:hint="eastAsia"/>
          <w:sz w:val="28"/>
          <w:szCs w:val="28"/>
        </w:rPr>
        <w:t>B</w:t>
      </w:r>
      <w:bookmarkEnd w:id="219"/>
    </w:p>
    <w:p w14:paraId="6F3DF090" w14:textId="15E2B901" w:rsidR="00961DAA" w:rsidRPr="00F0118F" w:rsidRDefault="00961DAA" w:rsidP="005B355D">
      <w:pPr>
        <w:spacing w:line="360" w:lineRule="auto"/>
        <w:jc w:val="center"/>
        <w:outlineLvl w:val="0"/>
        <w:rPr>
          <w:rFonts w:ascii="宋体" w:hAnsi="宋体" w:hint="eastAsia"/>
          <w:sz w:val="24"/>
        </w:rPr>
      </w:pPr>
      <w:bookmarkStart w:id="232" w:name="_Toc67474372"/>
      <w:bookmarkStart w:id="233" w:name="_Toc97194174"/>
      <w:bookmarkStart w:id="234" w:name="_Toc146630599"/>
      <w:bookmarkStart w:id="235" w:name="_Toc174605762"/>
      <w:bookmarkStart w:id="236" w:name="_Toc194498988"/>
      <w:bookmarkStart w:id="237" w:name="_Toc194994439"/>
      <w:bookmarkStart w:id="238" w:name="_Toc202450903"/>
      <w:r w:rsidRPr="00D93B74">
        <w:rPr>
          <w:rFonts w:ascii="黑体" w:eastAsia="黑体" w:hint="eastAsia"/>
          <w:sz w:val="28"/>
          <w:szCs w:val="28"/>
        </w:rPr>
        <w:t>校准原始记录格式</w:t>
      </w:r>
      <w:bookmarkEnd w:id="232"/>
      <w:bookmarkEnd w:id="233"/>
      <w:bookmarkEnd w:id="234"/>
      <w:bookmarkEnd w:id="235"/>
      <w:bookmarkEnd w:id="236"/>
      <w:bookmarkEnd w:id="237"/>
      <w:bookmarkEnd w:id="238"/>
    </w:p>
    <w:p w14:paraId="5163E04D" w14:textId="77777777" w:rsidR="00345554" w:rsidRDefault="00B040EC" w:rsidP="00345554">
      <w:pPr>
        <w:jc w:val="center"/>
        <w:rPr>
          <w:rFonts w:ascii="黑体" w:eastAsia="黑体" w:hAnsi="宋体" w:hint="eastAsia"/>
          <w:sz w:val="28"/>
          <w:szCs w:val="28"/>
        </w:rPr>
      </w:pPr>
      <w:r>
        <w:rPr>
          <w:rFonts w:ascii="黑体" w:eastAsia="黑体" w:hAnsi="宋体" w:hint="eastAsia"/>
          <w:sz w:val="28"/>
          <w:szCs w:val="28"/>
        </w:rPr>
        <w:t>电力电容电感</w:t>
      </w:r>
      <w:r w:rsidR="00ED024C">
        <w:rPr>
          <w:rFonts w:ascii="黑体" w:eastAsia="黑体" w:hAnsi="宋体" w:hint="eastAsia"/>
          <w:sz w:val="28"/>
          <w:szCs w:val="28"/>
        </w:rPr>
        <w:t>测试仪</w:t>
      </w:r>
      <w:r w:rsidR="00961DAA">
        <w:rPr>
          <w:rFonts w:ascii="黑体" w:eastAsia="黑体" w:hAnsi="宋体" w:hint="eastAsia"/>
          <w:sz w:val="28"/>
          <w:szCs w:val="28"/>
        </w:rPr>
        <w:t>校准原始记录</w:t>
      </w:r>
      <w:bookmarkEnd w:id="220"/>
      <w:bookmarkEnd w:id="221"/>
      <w:bookmarkEnd w:id="222"/>
      <w:bookmarkEnd w:id="223"/>
      <w:bookmarkEnd w:id="224"/>
      <w:bookmarkEnd w:id="225"/>
      <w:bookmarkEnd w:id="226"/>
      <w:bookmarkEnd w:id="227"/>
      <w:bookmarkEnd w:id="228"/>
      <w:bookmarkEnd w:id="229"/>
      <w:bookmarkEnd w:id="230"/>
      <w:bookmarkEnd w:id="231"/>
    </w:p>
    <w:p w14:paraId="4F733A5B" w14:textId="2A43D974" w:rsidR="00E62140" w:rsidRPr="00E62140" w:rsidRDefault="00E62140" w:rsidP="00E62140">
      <w:pPr>
        <w:snapToGrid w:val="0"/>
        <w:spacing w:beforeLines="50" w:before="156"/>
        <w:jc w:val="center"/>
      </w:pPr>
      <w:r>
        <w:rPr>
          <w:rFonts w:hint="eastAsia"/>
        </w:rPr>
        <w:t>证书</w:t>
      </w:r>
      <w:bookmarkStart w:id="239" w:name="OLE_LINK11"/>
      <w:r>
        <w:rPr>
          <w:rFonts w:hint="eastAsia"/>
        </w:rPr>
        <w:t>编号：</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6"/>
        <w:gridCol w:w="59"/>
        <w:gridCol w:w="1374"/>
        <w:gridCol w:w="610"/>
        <w:gridCol w:w="538"/>
        <w:gridCol w:w="596"/>
        <w:gridCol w:w="525"/>
        <w:gridCol w:w="852"/>
        <w:gridCol w:w="3443"/>
      </w:tblGrid>
      <w:tr w:rsidR="00E62140" w14:paraId="1D04EDC5" w14:textId="77777777" w:rsidTr="00E62140">
        <w:trPr>
          <w:trHeight w:val="454"/>
          <w:jc w:val="center"/>
        </w:trPr>
        <w:tc>
          <w:tcPr>
            <w:tcW w:w="9493" w:type="dxa"/>
            <w:gridSpan w:val="9"/>
            <w:vAlign w:val="center"/>
            <w:hideMark/>
          </w:tcPr>
          <w:p w14:paraId="12929904" w14:textId="77777777" w:rsidR="00E62140" w:rsidRDefault="00E62140" w:rsidP="004602A7">
            <w:pPr>
              <w:widowControl/>
              <w:tabs>
                <w:tab w:val="left" w:pos="-3024"/>
                <w:tab w:val="left" w:pos="8948"/>
              </w:tabs>
              <w:snapToGrid w:val="0"/>
              <w:spacing w:line="0" w:lineRule="atLeast"/>
              <w:ind w:rightChars="12" w:right="25"/>
              <w:rPr>
                <w:szCs w:val="21"/>
              </w:rPr>
            </w:pPr>
            <w:r>
              <w:rPr>
                <w:rFonts w:hint="eastAsia"/>
                <w:szCs w:val="21"/>
              </w:rPr>
              <w:t>送校仪器信息：</w:t>
            </w:r>
          </w:p>
        </w:tc>
      </w:tr>
      <w:tr w:rsidR="00E62140" w14:paraId="7DB2F14C" w14:textId="77777777" w:rsidTr="00E62140">
        <w:trPr>
          <w:trHeight w:val="454"/>
          <w:jc w:val="center"/>
        </w:trPr>
        <w:tc>
          <w:tcPr>
            <w:tcW w:w="1555" w:type="dxa"/>
            <w:gridSpan w:val="2"/>
            <w:vAlign w:val="center"/>
            <w:hideMark/>
          </w:tcPr>
          <w:p w14:paraId="612264B3" w14:textId="77777777" w:rsidR="00E62140" w:rsidRDefault="00E62140" w:rsidP="00E62140">
            <w:pPr>
              <w:adjustRightInd w:val="0"/>
              <w:snapToGrid w:val="0"/>
              <w:jc w:val="center"/>
              <w:rPr>
                <w:szCs w:val="21"/>
              </w:rPr>
            </w:pPr>
            <w:r>
              <w:rPr>
                <w:rFonts w:hint="eastAsia"/>
                <w:szCs w:val="21"/>
              </w:rPr>
              <w:t>委托单号</w:t>
            </w:r>
          </w:p>
        </w:tc>
        <w:tc>
          <w:tcPr>
            <w:tcW w:w="2522" w:type="dxa"/>
            <w:gridSpan w:val="3"/>
            <w:vAlign w:val="center"/>
          </w:tcPr>
          <w:p w14:paraId="7F7E0176" w14:textId="77777777" w:rsidR="00E62140" w:rsidRDefault="00E62140" w:rsidP="004602A7">
            <w:pPr>
              <w:adjustRightInd w:val="0"/>
              <w:snapToGrid w:val="0"/>
              <w:rPr>
                <w:szCs w:val="21"/>
              </w:rPr>
            </w:pPr>
          </w:p>
        </w:tc>
        <w:tc>
          <w:tcPr>
            <w:tcW w:w="1121" w:type="dxa"/>
            <w:gridSpan w:val="2"/>
            <w:vAlign w:val="center"/>
            <w:hideMark/>
          </w:tcPr>
          <w:p w14:paraId="200B154A" w14:textId="77777777" w:rsidR="00E62140" w:rsidRDefault="00E62140" w:rsidP="004602A7">
            <w:pPr>
              <w:adjustRightInd w:val="0"/>
              <w:snapToGrid w:val="0"/>
              <w:jc w:val="center"/>
              <w:rPr>
                <w:szCs w:val="21"/>
              </w:rPr>
            </w:pPr>
            <w:r>
              <w:rPr>
                <w:rFonts w:hint="eastAsia"/>
                <w:szCs w:val="21"/>
              </w:rPr>
              <w:t>送</w:t>
            </w:r>
            <w:proofErr w:type="gramStart"/>
            <w:r>
              <w:rPr>
                <w:rFonts w:hint="eastAsia"/>
                <w:szCs w:val="21"/>
              </w:rPr>
              <w:t>校单位</w:t>
            </w:r>
            <w:proofErr w:type="gramEnd"/>
          </w:p>
        </w:tc>
        <w:tc>
          <w:tcPr>
            <w:tcW w:w="4295" w:type="dxa"/>
            <w:gridSpan w:val="2"/>
            <w:vAlign w:val="center"/>
          </w:tcPr>
          <w:p w14:paraId="643C7074" w14:textId="77777777" w:rsidR="00E62140" w:rsidRDefault="00E62140" w:rsidP="004602A7">
            <w:pPr>
              <w:adjustRightInd w:val="0"/>
              <w:snapToGrid w:val="0"/>
              <w:rPr>
                <w:szCs w:val="21"/>
              </w:rPr>
            </w:pPr>
          </w:p>
        </w:tc>
      </w:tr>
      <w:tr w:rsidR="00E62140" w14:paraId="588F9EEF" w14:textId="77777777" w:rsidTr="00E62140">
        <w:trPr>
          <w:trHeight w:val="454"/>
          <w:jc w:val="center"/>
        </w:trPr>
        <w:tc>
          <w:tcPr>
            <w:tcW w:w="1555" w:type="dxa"/>
            <w:gridSpan w:val="2"/>
            <w:vAlign w:val="center"/>
            <w:hideMark/>
          </w:tcPr>
          <w:p w14:paraId="54DFE4AC" w14:textId="77777777" w:rsidR="00E62140" w:rsidRDefault="00E62140" w:rsidP="00E62140">
            <w:pPr>
              <w:adjustRightInd w:val="0"/>
              <w:snapToGrid w:val="0"/>
              <w:jc w:val="center"/>
              <w:rPr>
                <w:szCs w:val="21"/>
              </w:rPr>
            </w:pPr>
            <w:r>
              <w:rPr>
                <w:rFonts w:hint="eastAsia"/>
                <w:szCs w:val="21"/>
              </w:rPr>
              <w:t>名</w:t>
            </w:r>
            <w:r>
              <w:rPr>
                <w:szCs w:val="21"/>
              </w:rPr>
              <w:t xml:space="preserve">    </w:t>
            </w:r>
            <w:r>
              <w:rPr>
                <w:rFonts w:hint="eastAsia"/>
                <w:szCs w:val="21"/>
              </w:rPr>
              <w:t>称</w:t>
            </w:r>
          </w:p>
        </w:tc>
        <w:tc>
          <w:tcPr>
            <w:tcW w:w="2522" w:type="dxa"/>
            <w:gridSpan w:val="3"/>
            <w:vAlign w:val="center"/>
          </w:tcPr>
          <w:p w14:paraId="2C548243" w14:textId="77777777" w:rsidR="00E62140" w:rsidRDefault="00E62140" w:rsidP="004602A7">
            <w:pPr>
              <w:adjustRightInd w:val="0"/>
              <w:snapToGrid w:val="0"/>
              <w:rPr>
                <w:szCs w:val="21"/>
              </w:rPr>
            </w:pPr>
          </w:p>
        </w:tc>
        <w:tc>
          <w:tcPr>
            <w:tcW w:w="1121" w:type="dxa"/>
            <w:gridSpan w:val="2"/>
            <w:vAlign w:val="center"/>
            <w:hideMark/>
          </w:tcPr>
          <w:p w14:paraId="41160DC5" w14:textId="77777777" w:rsidR="00E62140" w:rsidRDefault="00E62140" w:rsidP="004602A7">
            <w:pPr>
              <w:adjustRightInd w:val="0"/>
              <w:snapToGrid w:val="0"/>
              <w:jc w:val="center"/>
              <w:rPr>
                <w:szCs w:val="21"/>
              </w:rPr>
            </w:pPr>
            <w:r>
              <w:rPr>
                <w:rFonts w:hint="eastAsia"/>
                <w:szCs w:val="21"/>
              </w:rPr>
              <w:t>制造单位</w:t>
            </w:r>
          </w:p>
        </w:tc>
        <w:tc>
          <w:tcPr>
            <w:tcW w:w="4295" w:type="dxa"/>
            <w:gridSpan w:val="2"/>
            <w:vAlign w:val="center"/>
          </w:tcPr>
          <w:p w14:paraId="061B18B6" w14:textId="77777777" w:rsidR="00E62140" w:rsidRDefault="00E62140" w:rsidP="004602A7">
            <w:pPr>
              <w:adjustRightInd w:val="0"/>
              <w:snapToGrid w:val="0"/>
              <w:rPr>
                <w:szCs w:val="21"/>
              </w:rPr>
            </w:pPr>
          </w:p>
        </w:tc>
      </w:tr>
      <w:tr w:rsidR="00E62140" w14:paraId="42A7EB05" w14:textId="77777777" w:rsidTr="00E62140">
        <w:trPr>
          <w:trHeight w:val="454"/>
          <w:jc w:val="center"/>
        </w:trPr>
        <w:tc>
          <w:tcPr>
            <w:tcW w:w="1555" w:type="dxa"/>
            <w:gridSpan w:val="2"/>
            <w:vAlign w:val="center"/>
            <w:hideMark/>
          </w:tcPr>
          <w:p w14:paraId="18D12618" w14:textId="77777777" w:rsidR="00E62140" w:rsidRDefault="00E62140" w:rsidP="00E62140">
            <w:pPr>
              <w:adjustRightInd w:val="0"/>
              <w:snapToGrid w:val="0"/>
              <w:jc w:val="center"/>
              <w:rPr>
                <w:szCs w:val="21"/>
              </w:rPr>
            </w:pPr>
            <w:r>
              <w:rPr>
                <w:rFonts w:hint="eastAsia"/>
                <w:szCs w:val="21"/>
              </w:rPr>
              <w:t>型号</w:t>
            </w:r>
            <w:r>
              <w:rPr>
                <w:szCs w:val="21"/>
              </w:rPr>
              <w:t>/</w:t>
            </w:r>
            <w:r>
              <w:rPr>
                <w:rFonts w:hint="eastAsia"/>
                <w:szCs w:val="21"/>
              </w:rPr>
              <w:t>规格</w:t>
            </w:r>
          </w:p>
        </w:tc>
        <w:tc>
          <w:tcPr>
            <w:tcW w:w="2522" w:type="dxa"/>
            <w:gridSpan w:val="3"/>
            <w:vAlign w:val="center"/>
          </w:tcPr>
          <w:p w14:paraId="2AAF3672" w14:textId="77777777" w:rsidR="00E62140" w:rsidRDefault="00E62140" w:rsidP="004602A7">
            <w:pPr>
              <w:adjustRightInd w:val="0"/>
              <w:snapToGrid w:val="0"/>
              <w:rPr>
                <w:szCs w:val="21"/>
              </w:rPr>
            </w:pPr>
          </w:p>
        </w:tc>
        <w:tc>
          <w:tcPr>
            <w:tcW w:w="1121" w:type="dxa"/>
            <w:gridSpan w:val="2"/>
            <w:vAlign w:val="center"/>
            <w:hideMark/>
          </w:tcPr>
          <w:p w14:paraId="1EC87115" w14:textId="77777777" w:rsidR="00E62140" w:rsidRDefault="00E62140" w:rsidP="004602A7">
            <w:pPr>
              <w:adjustRightInd w:val="0"/>
              <w:snapToGrid w:val="0"/>
              <w:jc w:val="center"/>
              <w:rPr>
                <w:szCs w:val="21"/>
              </w:rPr>
            </w:pPr>
            <w:r>
              <w:rPr>
                <w:rFonts w:hint="eastAsia"/>
                <w:szCs w:val="21"/>
              </w:rPr>
              <w:t>出厂编号</w:t>
            </w:r>
          </w:p>
        </w:tc>
        <w:tc>
          <w:tcPr>
            <w:tcW w:w="4295" w:type="dxa"/>
            <w:gridSpan w:val="2"/>
            <w:vAlign w:val="center"/>
          </w:tcPr>
          <w:p w14:paraId="0AA6F8EA" w14:textId="77777777" w:rsidR="00E62140" w:rsidRDefault="00E62140" w:rsidP="004602A7">
            <w:pPr>
              <w:adjustRightInd w:val="0"/>
              <w:snapToGrid w:val="0"/>
              <w:rPr>
                <w:szCs w:val="21"/>
              </w:rPr>
            </w:pPr>
          </w:p>
        </w:tc>
      </w:tr>
      <w:tr w:rsidR="00E62140" w14:paraId="16F9298E" w14:textId="77777777" w:rsidTr="00E62140">
        <w:trPr>
          <w:trHeight w:val="454"/>
          <w:jc w:val="center"/>
        </w:trPr>
        <w:tc>
          <w:tcPr>
            <w:tcW w:w="1555" w:type="dxa"/>
            <w:gridSpan w:val="2"/>
            <w:vAlign w:val="center"/>
          </w:tcPr>
          <w:p w14:paraId="4A100BE0" w14:textId="44263206" w:rsidR="00E62140" w:rsidRDefault="00E62140" w:rsidP="00E62140">
            <w:pPr>
              <w:adjustRightInd w:val="0"/>
              <w:snapToGrid w:val="0"/>
              <w:jc w:val="center"/>
              <w:rPr>
                <w:szCs w:val="21"/>
              </w:rPr>
            </w:pPr>
            <w:r>
              <w:rPr>
                <w:rFonts w:hint="eastAsia"/>
                <w:szCs w:val="21"/>
              </w:rPr>
              <w:t>送</w:t>
            </w:r>
            <w:proofErr w:type="gramStart"/>
            <w:r>
              <w:rPr>
                <w:rFonts w:hint="eastAsia"/>
                <w:szCs w:val="21"/>
              </w:rPr>
              <w:t>校单位</w:t>
            </w:r>
            <w:proofErr w:type="gramEnd"/>
            <w:r>
              <w:rPr>
                <w:rFonts w:hint="eastAsia"/>
                <w:szCs w:val="21"/>
              </w:rPr>
              <w:t>地址</w:t>
            </w:r>
          </w:p>
        </w:tc>
        <w:tc>
          <w:tcPr>
            <w:tcW w:w="2522" w:type="dxa"/>
            <w:gridSpan w:val="3"/>
            <w:vAlign w:val="center"/>
          </w:tcPr>
          <w:p w14:paraId="64A4771A" w14:textId="77777777" w:rsidR="00E62140" w:rsidRDefault="00E62140" w:rsidP="004602A7">
            <w:pPr>
              <w:adjustRightInd w:val="0"/>
              <w:snapToGrid w:val="0"/>
              <w:rPr>
                <w:szCs w:val="21"/>
              </w:rPr>
            </w:pPr>
          </w:p>
        </w:tc>
        <w:tc>
          <w:tcPr>
            <w:tcW w:w="1121" w:type="dxa"/>
            <w:gridSpan w:val="2"/>
            <w:vAlign w:val="center"/>
          </w:tcPr>
          <w:p w14:paraId="1479FB69" w14:textId="6B27FF32" w:rsidR="00E62140" w:rsidRDefault="00E62140" w:rsidP="004602A7">
            <w:pPr>
              <w:adjustRightInd w:val="0"/>
              <w:snapToGrid w:val="0"/>
              <w:jc w:val="center"/>
              <w:rPr>
                <w:szCs w:val="21"/>
              </w:rPr>
            </w:pPr>
            <w:r>
              <w:rPr>
                <w:rFonts w:hint="eastAsia"/>
                <w:szCs w:val="21"/>
              </w:rPr>
              <w:t>校准日期</w:t>
            </w:r>
          </w:p>
        </w:tc>
        <w:tc>
          <w:tcPr>
            <w:tcW w:w="4295" w:type="dxa"/>
            <w:gridSpan w:val="2"/>
            <w:vAlign w:val="center"/>
          </w:tcPr>
          <w:p w14:paraId="26AEB241" w14:textId="77777777" w:rsidR="00E62140" w:rsidRDefault="00E62140" w:rsidP="004602A7">
            <w:pPr>
              <w:adjustRightInd w:val="0"/>
              <w:snapToGrid w:val="0"/>
              <w:rPr>
                <w:szCs w:val="21"/>
              </w:rPr>
            </w:pPr>
          </w:p>
        </w:tc>
      </w:tr>
      <w:tr w:rsidR="00E62140" w14:paraId="17487506" w14:textId="77777777" w:rsidTr="00E62140">
        <w:tblPrEx>
          <w:tblLook w:val="0000" w:firstRow="0" w:lastRow="0" w:firstColumn="0" w:lastColumn="0" w:noHBand="0" w:noVBand="0"/>
        </w:tblPrEx>
        <w:trPr>
          <w:trHeight w:val="441"/>
          <w:jc w:val="center"/>
        </w:trPr>
        <w:tc>
          <w:tcPr>
            <w:tcW w:w="9493" w:type="dxa"/>
            <w:gridSpan w:val="9"/>
            <w:vAlign w:val="center"/>
          </w:tcPr>
          <w:p w14:paraId="3EEFF9A1" w14:textId="77777777" w:rsidR="00E62140" w:rsidRDefault="00E62140" w:rsidP="00E62140">
            <w:pPr>
              <w:widowControl/>
              <w:tabs>
                <w:tab w:val="left" w:pos="-3024"/>
                <w:tab w:val="left" w:pos="8948"/>
              </w:tabs>
              <w:snapToGrid w:val="0"/>
              <w:spacing w:line="0" w:lineRule="atLeast"/>
              <w:ind w:rightChars="12" w:right="25"/>
              <w:rPr>
                <w:szCs w:val="21"/>
              </w:rPr>
            </w:pPr>
            <w:r>
              <w:rPr>
                <w:rFonts w:hint="eastAsia"/>
                <w:szCs w:val="21"/>
              </w:rPr>
              <w:t>校准环境条件及地点：</w:t>
            </w:r>
          </w:p>
        </w:tc>
      </w:tr>
      <w:tr w:rsidR="00E62140" w14:paraId="1AA092AA" w14:textId="77777777" w:rsidTr="00E62140">
        <w:tblPrEx>
          <w:tblLook w:val="0000" w:firstRow="0" w:lastRow="0" w:firstColumn="0" w:lastColumn="0" w:noHBand="0" w:noVBand="0"/>
        </w:tblPrEx>
        <w:trPr>
          <w:trHeight w:val="400"/>
          <w:jc w:val="center"/>
        </w:trPr>
        <w:tc>
          <w:tcPr>
            <w:tcW w:w="1555" w:type="dxa"/>
            <w:gridSpan w:val="2"/>
            <w:vAlign w:val="center"/>
          </w:tcPr>
          <w:p w14:paraId="51BE315C" w14:textId="2481AAC8" w:rsidR="00E62140" w:rsidRDefault="00E62140" w:rsidP="00E62140">
            <w:pPr>
              <w:widowControl/>
              <w:tabs>
                <w:tab w:val="left" w:pos="-3024"/>
                <w:tab w:val="left" w:pos="8948"/>
              </w:tabs>
              <w:snapToGrid w:val="0"/>
              <w:spacing w:line="0" w:lineRule="atLeast"/>
              <w:ind w:rightChars="12" w:right="25"/>
              <w:jc w:val="center"/>
              <w:rPr>
                <w:szCs w:val="21"/>
              </w:rPr>
            </w:pPr>
            <w:bookmarkStart w:id="240" w:name="_Hlk194496513"/>
            <w:r>
              <w:rPr>
                <w:rFonts w:hint="eastAsia"/>
                <w:szCs w:val="21"/>
              </w:rPr>
              <w:t>温度</w:t>
            </w:r>
          </w:p>
        </w:tc>
        <w:tc>
          <w:tcPr>
            <w:tcW w:w="1984" w:type="dxa"/>
            <w:gridSpan w:val="2"/>
            <w:vAlign w:val="center"/>
          </w:tcPr>
          <w:p w14:paraId="08786985" w14:textId="77777777" w:rsidR="00E62140" w:rsidRDefault="00E62140" w:rsidP="008D3DA3">
            <w:pPr>
              <w:widowControl/>
              <w:tabs>
                <w:tab w:val="left" w:pos="-3024"/>
                <w:tab w:val="left" w:pos="8948"/>
              </w:tabs>
              <w:snapToGrid w:val="0"/>
              <w:spacing w:line="0" w:lineRule="atLeast"/>
              <w:ind w:rightChars="12" w:right="25" w:firstLineChars="750" w:firstLine="1575"/>
              <w:rPr>
                <w:szCs w:val="21"/>
              </w:rPr>
            </w:pPr>
            <w:r>
              <w:rPr>
                <w:rFonts w:hAnsi="宋体" w:hint="eastAsia"/>
                <w:szCs w:val="21"/>
              </w:rPr>
              <w:t>℃</w:t>
            </w:r>
          </w:p>
        </w:tc>
        <w:tc>
          <w:tcPr>
            <w:tcW w:w="1134" w:type="dxa"/>
            <w:gridSpan w:val="2"/>
            <w:vAlign w:val="center"/>
          </w:tcPr>
          <w:p w14:paraId="0E74D7A8" w14:textId="4BDF6D65" w:rsidR="00E62140" w:rsidRDefault="00E62140" w:rsidP="00E62140">
            <w:pPr>
              <w:widowControl/>
              <w:tabs>
                <w:tab w:val="left" w:pos="-3024"/>
                <w:tab w:val="left" w:pos="8948"/>
              </w:tabs>
              <w:snapToGrid w:val="0"/>
              <w:spacing w:line="0" w:lineRule="atLeast"/>
              <w:ind w:rightChars="12" w:right="25"/>
              <w:jc w:val="center"/>
              <w:rPr>
                <w:szCs w:val="21"/>
              </w:rPr>
            </w:pPr>
            <w:r>
              <w:rPr>
                <w:rFonts w:hint="eastAsia"/>
                <w:szCs w:val="21"/>
              </w:rPr>
              <w:t>地点</w:t>
            </w:r>
          </w:p>
        </w:tc>
        <w:tc>
          <w:tcPr>
            <w:tcW w:w="4820" w:type="dxa"/>
            <w:gridSpan w:val="3"/>
            <w:vAlign w:val="center"/>
          </w:tcPr>
          <w:p w14:paraId="3381EE52" w14:textId="77777777" w:rsidR="00E62140" w:rsidRDefault="00E62140" w:rsidP="004602A7">
            <w:pPr>
              <w:widowControl/>
              <w:tabs>
                <w:tab w:val="left" w:pos="-3024"/>
                <w:tab w:val="left" w:pos="8948"/>
              </w:tabs>
              <w:snapToGrid w:val="0"/>
              <w:spacing w:line="0" w:lineRule="atLeast"/>
              <w:ind w:rightChars="12" w:right="25"/>
              <w:rPr>
                <w:szCs w:val="21"/>
              </w:rPr>
            </w:pPr>
          </w:p>
        </w:tc>
      </w:tr>
      <w:tr w:rsidR="00E62140" w14:paraId="74241CC1" w14:textId="77777777" w:rsidTr="00E62140">
        <w:tblPrEx>
          <w:tblLook w:val="0000" w:firstRow="0" w:lastRow="0" w:firstColumn="0" w:lastColumn="0" w:noHBand="0" w:noVBand="0"/>
        </w:tblPrEx>
        <w:trPr>
          <w:trHeight w:val="452"/>
          <w:jc w:val="center"/>
        </w:trPr>
        <w:tc>
          <w:tcPr>
            <w:tcW w:w="1555" w:type="dxa"/>
            <w:gridSpan w:val="2"/>
            <w:vAlign w:val="center"/>
          </w:tcPr>
          <w:p w14:paraId="1D273331" w14:textId="77777777" w:rsidR="00E62140" w:rsidRDefault="00E62140" w:rsidP="00E62140">
            <w:pPr>
              <w:widowControl/>
              <w:tabs>
                <w:tab w:val="left" w:pos="-3024"/>
                <w:tab w:val="left" w:pos="8948"/>
              </w:tabs>
              <w:snapToGrid w:val="0"/>
              <w:spacing w:line="0" w:lineRule="atLeast"/>
              <w:ind w:rightChars="12" w:right="25"/>
              <w:jc w:val="center"/>
              <w:rPr>
                <w:szCs w:val="21"/>
              </w:rPr>
            </w:pPr>
            <w:r>
              <w:rPr>
                <w:rFonts w:hint="eastAsia"/>
                <w:szCs w:val="21"/>
              </w:rPr>
              <w:t>相对湿度</w:t>
            </w:r>
          </w:p>
        </w:tc>
        <w:tc>
          <w:tcPr>
            <w:tcW w:w="1984" w:type="dxa"/>
            <w:gridSpan w:val="2"/>
            <w:vAlign w:val="center"/>
          </w:tcPr>
          <w:p w14:paraId="03E39175" w14:textId="77777777" w:rsidR="00E62140" w:rsidRDefault="00E62140" w:rsidP="008D3DA3">
            <w:pPr>
              <w:widowControl/>
              <w:tabs>
                <w:tab w:val="left" w:pos="-3024"/>
                <w:tab w:val="left" w:pos="8948"/>
              </w:tabs>
              <w:snapToGrid w:val="0"/>
              <w:spacing w:line="0" w:lineRule="atLeast"/>
              <w:ind w:rightChars="12" w:right="25" w:firstLineChars="750" w:firstLine="1575"/>
              <w:rPr>
                <w:szCs w:val="21"/>
              </w:rPr>
            </w:pPr>
            <w:r>
              <w:rPr>
                <w:rFonts w:hint="eastAsia"/>
                <w:szCs w:val="21"/>
              </w:rPr>
              <w:t xml:space="preserve">% </w:t>
            </w:r>
          </w:p>
        </w:tc>
        <w:tc>
          <w:tcPr>
            <w:tcW w:w="1134" w:type="dxa"/>
            <w:gridSpan w:val="2"/>
            <w:vAlign w:val="center"/>
          </w:tcPr>
          <w:p w14:paraId="4C4FE0E3" w14:textId="5533345D" w:rsidR="00E62140" w:rsidRDefault="00E62140" w:rsidP="00E62140">
            <w:pPr>
              <w:widowControl/>
              <w:tabs>
                <w:tab w:val="left" w:pos="-3024"/>
                <w:tab w:val="left" w:pos="8948"/>
              </w:tabs>
              <w:snapToGrid w:val="0"/>
              <w:spacing w:line="0" w:lineRule="atLeast"/>
              <w:ind w:rightChars="12" w:right="25"/>
              <w:jc w:val="center"/>
              <w:rPr>
                <w:szCs w:val="21"/>
              </w:rPr>
            </w:pPr>
            <w:r>
              <w:rPr>
                <w:rFonts w:hint="eastAsia"/>
                <w:szCs w:val="21"/>
              </w:rPr>
              <w:t>其</w:t>
            </w:r>
            <w:r w:rsidR="008D3DA3">
              <w:rPr>
                <w:rFonts w:hint="eastAsia"/>
                <w:szCs w:val="21"/>
              </w:rPr>
              <w:t>他</w:t>
            </w:r>
          </w:p>
        </w:tc>
        <w:tc>
          <w:tcPr>
            <w:tcW w:w="4820" w:type="dxa"/>
            <w:gridSpan w:val="3"/>
            <w:vAlign w:val="center"/>
          </w:tcPr>
          <w:p w14:paraId="2F7344D3" w14:textId="77777777" w:rsidR="00E62140" w:rsidRDefault="00E62140" w:rsidP="004602A7">
            <w:pPr>
              <w:widowControl/>
              <w:tabs>
                <w:tab w:val="left" w:pos="-3024"/>
                <w:tab w:val="left" w:pos="8948"/>
              </w:tabs>
              <w:snapToGrid w:val="0"/>
              <w:spacing w:line="0" w:lineRule="atLeast"/>
              <w:ind w:rightChars="12" w:right="25"/>
              <w:rPr>
                <w:szCs w:val="21"/>
              </w:rPr>
            </w:pPr>
          </w:p>
        </w:tc>
      </w:tr>
      <w:bookmarkEnd w:id="240"/>
      <w:tr w:rsidR="00E62140" w14:paraId="2E92A83A" w14:textId="77777777" w:rsidTr="00E62140">
        <w:tblPrEx>
          <w:tblLook w:val="0000" w:firstRow="0" w:lastRow="0" w:firstColumn="0" w:lastColumn="0" w:noHBand="0" w:noVBand="0"/>
        </w:tblPrEx>
        <w:trPr>
          <w:trHeight w:val="371"/>
          <w:jc w:val="center"/>
        </w:trPr>
        <w:tc>
          <w:tcPr>
            <w:tcW w:w="9493" w:type="dxa"/>
            <w:gridSpan w:val="9"/>
          </w:tcPr>
          <w:p w14:paraId="28700A9B" w14:textId="77777777" w:rsidR="00E62140" w:rsidRDefault="00E62140" w:rsidP="004602A7">
            <w:pPr>
              <w:spacing w:line="300" w:lineRule="auto"/>
              <w:rPr>
                <w:szCs w:val="21"/>
              </w:rPr>
            </w:pPr>
            <w:r>
              <w:rPr>
                <w:rFonts w:hint="eastAsia"/>
                <w:szCs w:val="21"/>
              </w:rPr>
              <w:t>校准所依据的技术文件（代号、名称）：</w:t>
            </w:r>
          </w:p>
          <w:p w14:paraId="6D53A4C3" w14:textId="1BBDAB85" w:rsidR="00E62140" w:rsidRDefault="00E62140" w:rsidP="004602A7">
            <w:pPr>
              <w:widowControl/>
              <w:tabs>
                <w:tab w:val="left" w:pos="-3024"/>
                <w:tab w:val="left" w:pos="8948"/>
              </w:tabs>
              <w:spacing w:line="300" w:lineRule="auto"/>
              <w:ind w:firstLineChars="150" w:firstLine="315"/>
              <w:jc w:val="left"/>
              <w:rPr>
                <w:szCs w:val="21"/>
              </w:rPr>
            </w:pPr>
            <w:r>
              <w:rPr>
                <w:rFonts w:hint="eastAsia"/>
                <w:szCs w:val="21"/>
              </w:rPr>
              <w:t xml:space="preserve"> </w:t>
            </w:r>
          </w:p>
          <w:p w14:paraId="326F1969" w14:textId="77777777" w:rsidR="00E62140" w:rsidRDefault="00E62140" w:rsidP="004602A7">
            <w:pPr>
              <w:widowControl/>
              <w:tabs>
                <w:tab w:val="left" w:pos="-3024"/>
                <w:tab w:val="left" w:pos="8948"/>
              </w:tabs>
              <w:spacing w:line="300" w:lineRule="auto"/>
              <w:ind w:firstLineChars="150" w:firstLine="315"/>
              <w:jc w:val="left"/>
              <w:rPr>
                <w:szCs w:val="21"/>
              </w:rPr>
            </w:pPr>
          </w:p>
          <w:p w14:paraId="3CE4BF7B" w14:textId="77777777" w:rsidR="00E62140" w:rsidRDefault="00E62140" w:rsidP="004602A7">
            <w:pPr>
              <w:spacing w:line="300" w:lineRule="auto"/>
              <w:jc w:val="left"/>
              <w:rPr>
                <w:szCs w:val="21"/>
              </w:rPr>
            </w:pPr>
            <w:r>
              <w:rPr>
                <w:rFonts w:hint="eastAsia"/>
                <w:szCs w:val="21"/>
              </w:rPr>
              <w:t xml:space="preserve"> </w:t>
            </w:r>
            <w:r>
              <w:rPr>
                <w:szCs w:val="21"/>
              </w:rPr>
              <w:t xml:space="preserve">  </w:t>
            </w:r>
          </w:p>
        </w:tc>
      </w:tr>
      <w:tr w:rsidR="00E62140" w14:paraId="527EF3E5" w14:textId="77777777" w:rsidTr="00E62140">
        <w:tblPrEx>
          <w:tblLook w:val="0000" w:firstRow="0" w:lastRow="0" w:firstColumn="0" w:lastColumn="0" w:noHBand="0" w:noVBand="0"/>
        </w:tblPrEx>
        <w:trPr>
          <w:trHeight w:val="371"/>
          <w:jc w:val="center"/>
        </w:trPr>
        <w:tc>
          <w:tcPr>
            <w:tcW w:w="9493" w:type="dxa"/>
            <w:gridSpan w:val="9"/>
          </w:tcPr>
          <w:p w14:paraId="4B4C8B0B" w14:textId="77777777" w:rsidR="00E62140" w:rsidRDefault="00E62140" w:rsidP="004602A7">
            <w:pPr>
              <w:rPr>
                <w:szCs w:val="21"/>
              </w:rPr>
            </w:pPr>
            <w:r>
              <w:rPr>
                <w:rFonts w:hint="eastAsia"/>
                <w:szCs w:val="21"/>
              </w:rPr>
              <w:t>校准所使用的主要测量标准：</w:t>
            </w:r>
          </w:p>
        </w:tc>
      </w:tr>
      <w:tr w:rsidR="00E62140" w14:paraId="5CBECD6F" w14:textId="77777777" w:rsidTr="00E62140">
        <w:tblPrEx>
          <w:tblLook w:val="0000" w:firstRow="0" w:lastRow="0" w:firstColumn="0" w:lastColumn="0" w:noHBand="0" w:noVBand="0"/>
        </w:tblPrEx>
        <w:trPr>
          <w:trHeight w:hRule="exact" w:val="925"/>
          <w:jc w:val="center"/>
        </w:trPr>
        <w:tc>
          <w:tcPr>
            <w:tcW w:w="1496" w:type="dxa"/>
            <w:vAlign w:val="center"/>
          </w:tcPr>
          <w:p w14:paraId="6B5F7C4B" w14:textId="60075AD7" w:rsidR="00E62140" w:rsidRDefault="00E62140" w:rsidP="004602A7">
            <w:pPr>
              <w:jc w:val="center"/>
              <w:rPr>
                <w:szCs w:val="21"/>
              </w:rPr>
            </w:pPr>
            <w:r>
              <w:rPr>
                <w:rFonts w:hint="eastAsia"/>
                <w:szCs w:val="21"/>
              </w:rPr>
              <w:t>名称</w:t>
            </w:r>
          </w:p>
        </w:tc>
        <w:tc>
          <w:tcPr>
            <w:tcW w:w="1433" w:type="dxa"/>
            <w:gridSpan w:val="2"/>
            <w:vAlign w:val="center"/>
          </w:tcPr>
          <w:p w14:paraId="49303CDC" w14:textId="77777777" w:rsidR="00E62140" w:rsidRDefault="00E62140" w:rsidP="004602A7">
            <w:pPr>
              <w:jc w:val="center"/>
            </w:pPr>
            <w:r>
              <w:rPr>
                <w:rFonts w:hint="eastAsia"/>
                <w:szCs w:val="21"/>
              </w:rPr>
              <w:t>测量范围</w:t>
            </w:r>
          </w:p>
        </w:tc>
        <w:tc>
          <w:tcPr>
            <w:tcW w:w="1744" w:type="dxa"/>
            <w:gridSpan w:val="3"/>
            <w:vAlign w:val="center"/>
          </w:tcPr>
          <w:p w14:paraId="5A9BA840" w14:textId="77777777" w:rsidR="00E62140" w:rsidRDefault="00E62140" w:rsidP="004602A7">
            <w:pPr>
              <w:jc w:val="center"/>
              <w:rPr>
                <w:szCs w:val="21"/>
              </w:rPr>
            </w:pPr>
            <w:r>
              <w:rPr>
                <w:rFonts w:hint="eastAsia"/>
                <w:szCs w:val="21"/>
              </w:rPr>
              <w:t>不确定度</w:t>
            </w:r>
            <w:r>
              <w:rPr>
                <w:rFonts w:hint="eastAsia"/>
                <w:szCs w:val="21"/>
              </w:rPr>
              <w:t>/</w:t>
            </w:r>
          </w:p>
          <w:p w14:paraId="6BB13064" w14:textId="77777777" w:rsidR="00E62140" w:rsidRDefault="00E62140" w:rsidP="004602A7">
            <w:pPr>
              <w:jc w:val="center"/>
              <w:rPr>
                <w:szCs w:val="21"/>
              </w:rPr>
            </w:pPr>
            <w:r>
              <w:rPr>
                <w:rFonts w:hint="eastAsia"/>
                <w:szCs w:val="21"/>
              </w:rPr>
              <w:t>准确度等级</w:t>
            </w:r>
            <w:r>
              <w:rPr>
                <w:rFonts w:hint="eastAsia"/>
                <w:szCs w:val="21"/>
              </w:rPr>
              <w:t>/</w:t>
            </w:r>
          </w:p>
          <w:p w14:paraId="20928169" w14:textId="04B0F094" w:rsidR="00E62140" w:rsidRDefault="00E62140" w:rsidP="004602A7">
            <w:pPr>
              <w:jc w:val="center"/>
              <w:rPr>
                <w:szCs w:val="21"/>
              </w:rPr>
            </w:pPr>
            <w:r>
              <w:rPr>
                <w:rFonts w:hint="eastAsia"/>
                <w:szCs w:val="21"/>
              </w:rPr>
              <w:t>最大允许误差</w:t>
            </w:r>
          </w:p>
        </w:tc>
        <w:tc>
          <w:tcPr>
            <w:tcW w:w="1377" w:type="dxa"/>
            <w:gridSpan w:val="2"/>
            <w:vAlign w:val="center"/>
          </w:tcPr>
          <w:p w14:paraId="2F7B4AAC" w14:textId="77777777" w:rsidR="00E62140" w:rsidRDefault="00E62140" w:rsidP="004602A7">
            <w:pPr>
              <w:jc w:val="center"/>
              <w:rPr>
                <w:szCs w:val="21"/>
              </w:rPr>
            </w:pPr>
            <w:r>
              <w:rPr>
                <w:rFonts w:hint="eastAsia"/>
                <w:szCs w:val="21"/>
              </w:rPr>
              <w:t>证书编号</w:t>
            </w:r>
          </w:p>
        </w:tc>
        <w:tc>
          <w:tcPr>
            <w:tcW w:w="3443" w:type="dxa"/>
            <w:vAlign w:val="center"/>
          </w:tcPr>
          <w:p w14:paraId="27EC84CC" w14:textId="77777777" w:rsidR="00E62140" w:rsidRDefault="00E62140" w:rsidP="004602A7">
            <w:pPr>
              <w:jc w:val="center"/>
              <w:rPr>
                <w:szCs w:val="21"/>
              </w:rPr>
            </w:pPr>
            <w:r>
              <w:rPr>
                <w:rFonts w:hint="eastAsia"/>
                <w:szCs w:val="21"/>
              </w:rPr>
              <w:t>证书有效期至</w:t>
            </w:r>
          </w:p>
          <w:p w14:paraId="37AF578F" w14:textId="77777777" w:rsidR="00E62140" w:rsidRDefault="00E62140" w:rsidP="004602A7">
            <w:pPr>
              <w:jc w:val="center"/>
              <w:rPr>
                <w:szCs w:val="21"/>
              </w:rPr>
            </w:pPr>
            <w:r>
              <w:rPr>
                <w:rFonts w:hint="eastAsia"/>
                <w:szCs w:val="21"/>
              </w:rPr>
              <w:t>(YYYY-MM-DD)</w:t>
            </w:r>
          </w:p>
        </w:tc>
      </w:tr>
      <w:tr w:rsidR="00E62140" w14:paraId="05DCABCB" w14:textId="77777777" w:rsidTr="00E62140">
        <w:tblPrEx>
          <w:tblLook w:val="0000" w:firstRow="0" w:lastRow="0" w:firstColumn="0" w:lastColumn="0" w:noHBand="0" w:noVBand="0"/>
        </w:tblPrEx>
        <w:trPr>
          <w:trHeight w:hRule="exact" w:val="3973"/>
          <w:jc w:val="center"/>
        </w:trPr>
        <w:tc>
          <w:tcPr>
            <w:tcW w:w="1496" w:type="dxa"/>
            <w:vAlign w:val="center"/>
          </w:tcPr>
          <w:p w14:paraId="1EDBF5EA" w14:textId="77777777" w:rsidR="00E62140" w:rsidRDefault="00E62140" w:rsidP="004602A7">
            <w:pPr>
              <w:spacing w:line="0" w:lineRule="atLeast"/>
              <w:jc w:val="center"/>
              <w:rPr>
                <w:szCs w:val="21"/>
              </w:rPr>
            </w:pPr>
          </w:p>
        </w:tc>
        <w:tc>
          <w:tcPr>
            <w:tcW w:w="1433" w:type="dxa"/>
            <w:gridSpan w:val="2"/>
            <w:vAlign w:val="center"/>
          </w:tcPr>
          <w:p w14:paraId="7775DCA2" w14:textId="77777777" w:rsidR="00E62140" w:rsidRDefault="00E62140" w:rsidP="004602A7">
            <w:pPr>
              <w:spacing w:line="0" w:lineRule="atLeast"/>
              <w:jc w:val="center"/>
              <w:rPr>
                <w:szCs w:val="21"/>
              </w:rPr>
            </w:pPr>
          </w:p>
        </w:tc>
        <w:tc>
          <w:tcPr>
            <w:tcW w:w="1744" w:type="dxa"/>
            <w:gridSpan w:val="3"/>
            <w:vAlign w:val="center"/>
          </w:tcPr>
          <w:p w14:paraId="7F9E2FC1" w14:textId="77777777" w:rsidR="00E62140" w:rsidRDefault="00E62140" w:rsidP="004602A7">
            <w:pPr>
              <w:spacing w:line="0" w:lineRule="atLeast"/>
              <w:jc w:val="center"/>
              <w:rPr>
                <w:szCs w:val="21"/>
              </w:rPr>
            </w:pPr>
          </w:p>
        </w:tc>
        <w:tc>
          <w:tcPr>
            <w:tcW w:w="1377" w:type="dxa"/>
            <w:gridSpan w:val="2"/>
            <w:vAlign w:val="center"/>
          </w:tcPr>
          <w:p w14:paraId="729AF785" w14:textId="77777777" w:rsidR="00E62140" w:rsidRDefault="00E62140" w:rsidP="004602A7">
            <w:pPr>
              <w:spacing w:line="0" w:lineRule="atLeast"/>
              <w:jc w:val="center"/>
              <w:rPr>
                <w:szCs w:val="21"/>
              </w:rPr>
            </w:pPr>
          </w:p>
        </w:tc>
        <w:tc>
          <w:tcPr>
            <w:tcW w:w="3443" w:type="dxa"/>
            <w:vAlign w:val="center"/>
          </w:tcPr>
          <w:p w14:paraId="3E16A59F" w14:textId="77777777" w:rsidR="00E62140" w:rsidRDefault="00E62140" w:rsidP="004602A7">
            <w:pPr>
              <w:spacing w:line="0" w:lineRule="atLeast"/>
              <w:jc w:val="center"/>
              <w:rPr>
                <w:szCs w:val="21"/>
              </w:rPr>
            </w:pPr>
          </w:p>
        </w:tc>
      </w:tr>
    </w:tbl>
    <w:p w14:paraId="7DB734DA" w14:textId="02F9E34F" w:rsidR="00E62140" w:rsidRDefault="00E62140" w:rsidP="00E62140">
      <w:pPr>
        <w:snapToGrid w:val="0"/>
        <w:spacing w:beforeLines="50" w:before="156"/>
        <w:jc w:val="center"/>
        <w:rPr>
          <w:sz w:val="18"/>
          <w:szCs w:val="18"/>
        </w:rPr>
      </w:pPr>
      <w:r>
        <w:rPr>
          <w:rFonts w:hint="eastAsia"/>
          <w:sz w:val="18"/>
          <w:szCs w:val="18"/>
        </w:rPr>
        <w:t>第</w:t>
      </w:r>
      <w:r>
        <w:rPr>
          <w:rFonts w:hint="eastAsia"/>
          <w:sz w:val="18"/>
          <w:szCs w:val="18"/>
        </w:rPr>
        <w:t xml:space="preserve">  </w:t>
      </w:r>
      <w:r>
        <w:rPr>
          <w:rFonts w:hint="eastAsia"/>
          <w:sz w:val="18"/>
          <w:szCs w:val="18"/>
        </w:rPr>
        <w:t>页</w:t>
      </w:r>
      <w:r>
        <w:rPr>
          <w:rFonts w:hint="eastAsia"/>
          <w:sz w:val="18"/>
          <w:szCs w:val="18"/>
        </w:rPr>
        <w:t xml:space="preserve"> </w:t>
      </w:r>
      <w:r>
        <w:rPr>
          <w:rFonts w:hint="eastAsia"/>
          <w:sz w:val="18"/>
          <w:szCs w:val="18"/>
        </w:rPr>
        <w:t>共</w:t>
      </w:r>
      <w:r>
        <w:rPr>
          <w:rFonts w:hint="eastAsia"/>
          <w:sz w:val="18"/>
          <w:szCs w:val="18"/>
        </w:rPr>
        <w:t xml:space="preserve">  </w:t>
      </w:r>
      <w:r>
        <w:rPr>
          <w:rFonts w:hint="eastAsia"/>
          <w:sz w:val="18"/>
          <w:szCs w:val="18"/>
        </w:rPr>
        <w:t>页</w:t>
      </w:r>
    </w:p>
    <w:p w14:paraId="437EFD0C" w14:textId="77777777" w:rsidR="00E62140" w:rsidRDefault="00E62140" w:rsidP="00E62140">
      <w:pPr>
        <w:snapToGrid w:val="0"/>
        <w:spacing w:beforeLines="50" w:before="156"/>
        <w:jc w:val="center"/>
        <w:rPr>
          <w:rFonts w:eastAsia="黑体"/>
          <w:sz w:val="24"/>
          <w:szCs w:val="24"/>
        </w:rPr>
      </w:pPr>
    </w:p>
    <w:bookmarkEnd w:id="239"/>
    <w:p w14:paraId="19C9842B" w14:textId="0584D4E1" w:rsidR="00466540" w:rsidRDefault="00345554" w:rsidP="00345554">
      <w:pPr>
        <w:spacing w:line="360" w:lineRule="auto"/>
        <w:ind w:rightChars="-241" w:right="-506"/>
        <w:jc w:val="center"/>
        <w:rPr>
          <w:rFonts w:ascii="宋体" w:hAnsi="宋体" w:hint="eastAsia"/>
          <w:sz w:val="24"/>
        </w:rPr>
      </w:pPr>
      <w:r>
        <w:rPr>
          <w:rFonts w:ascii="黑体" w:eastAsia="黑体" w:hAnsi="宋体" w:hint="eastAsia"/>
          <w:sz w:val="28"/>
          <w:szCs w:val="28"/>
        </w:rPr>
        <w:t>电力电容电感测试仪校准原始记录</w:t>
      </w:r>
    </w:p>
    <w:p w14:paraId="282A7499" w14:textId="7B647173" w:rsidR="00617935" w:rsidRDefault="00345554" w:rsidP="000816E6">
      <w:pPr>
        <w:adjustRightInd w:val="0"/>
        <w:snapToGrid w:val="0"/>
        <w:spacing w:line="360" w:lineRule="auto"/>
        <w:ind w:rightChars="-241" w:right="-506"/>
        <w:jc w:val="center"/>
      </w:pPr>
      <w:r w:rsidRPr="000D2FB4">
        <w:t>证书编号：</w:t>
      </w:r>
    </w:p>
    <w:p w14:paraId="341BC037" w14:textId="41C80F7E" w:rsidR="000816E6" w:rsidRPr="000816E6" w:rsidRDefault="000816E6" w:rsidP="000816E6">
      <w:pPr>
        <w:adjustRightInd w:val="0"/>
        <w:snapToGrid w:val="0"/>
        <w:spacing w:line="360" w:lineRule="auto"/>
        <w:ind w:rightChars="-241" w:right="-506"/>
        <w:jc w:val="center"/>
        <w:rPr>
          <w:sz w:val="24"/>
          <w:szCs w:val="24"/>
        </w:rPr>
      </w:pPr>
      <w:r w:rsidRPr="000816E6">
        <w:rPr>
          <w:rFonts w:hint="eastAsia"/>
          <w:sz w:val="24"/>
          <w:szCs w:val="24"/>
        </w:rPr>
        <w:t>校准结果记录</w:t>
      </w:r>
    </w:p>
    <w:p w14:paraId="3196D6E5" w14:textId="7EBC766D" w:rsidR="000816E6" w:rsidRPr="006D5F62" w:rsidRDefault="000816E6" w:rsidP="000816E6">
      <w:pPr>
        <w:pStyle w:val="aff7"/>
        <w:numPr>
          <w:ilvl w:val="0"/>
          <w:numId w:val="17"/>
        </w:numPr>
        <w:snapToGrid w:val="0"/>
        <w:spacing w:line="360" w:lineRule="auto"/>
        <w:ind w:rightChars="-241" w:right="-506"/>
        <w:rPr>
          <w:sz w:val="21"/>
          <w:szCs w:val="21"/>
        </w:rPr>
      </w:pPr>
      <w:bookmarkStart w:id="241" w:name="OLE_LINK19"/>
      <w:r w:rsidRPr="006D5F62">
        <w:rPr>
          <w:rFonts w:hint="eastAsia"/>
          <w:sz w:val="21"/>
          <w:szCs w:val="21"/>
        </w:rPr>
        <w:t>外观及通电检查：</w:t>
      </w:r>
    </w:p>
    <w:bookmarkEnd w:id="241"/>
    <w:p w14:paraId="7FAD9003" w14:textId="77777777" w:rsidR="000816E6" w:rsidRPr="000816E6" w:rsidRDefault="000816E6" w:rsidP="000816E6">
      <w:pPr>
        <w:pStyle w:val="aff7"/>
        <w:snapToGrid w:val="0"/>
        <w:spacing w:line="360" w:lineRule="auto"/>
        <w:ind w:left="420" w:rightChars="-241" w:right="-506"/>
      </w:pPr>
    </w:p>
    <w:p w14:paraId="2FDB3226" w14:textId="394F2AB0" w:rsidR="00345554" w:rsidRPr="00345554" w:rsidRDefault="000816E6" w:rsidP="00345554">
      <w:pPr>
        <w:adjustRightInd w:val="0"/>
        <w:snapToGrid w:val="0"/>
        <w:spacing w:line="360" w:lineRule="auto"/>
        <w:ind w:rightChars="-241" w:right="-506"/>
        <w:rPr>
          <w:rFonts w:ascii="宋体" w:hAnsi="宋体" w:hint="eastAsia"/>
          <w:sz w:val="24"/>
        </w:rPr>
      </w:pPr>
      <w:bookmarkStart w:id="242" w:name="OLE_LINK13"/>
      <w:r>
        <w:rPr>
          <w:rFonts w:hint="eastAsia"/>
        </w:rPr>
        <w:t>二</w:t>
      </w:r>
      <w:r w:rsidR="00345554">
        <w:rPr>
          <w:rFonts w:hint="eastAsia"/>
        </w:rPr>
        <w:t>、电容量校准</w:t>
      </w:r>
    </w:p>
    <w:tbl>
      <w:tblPr>
        <w:tblW w:w="89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5"/>
        <w:gridCol w:w="1928"/>
        <w:gridCol w:w="1928"/>
        <w:gridCol w:w="1928"/>
        <w:gridCol w:w="1928"/>
      </w:tblGrid>
      <w:tr w:rsidR="00617935" w:rsidRPr="00024DCA" w14:paraId="5777ED14" w14:textId="77777777" w:rsidTr="00ED1EB2">
        <w:trPr>
          <w:trHeight w:val="340"/>
          <w:jc w:val="center"/>
        </w:trPr>
        <w:tc>
          <w:tcPr>
            <w:tcW w:w="1265" w:type="dxa"/>
            <w:vAlign w:val="center"/>
          </w:tcPr>
          <w:bookmarkEnd w:id="242"/>
          <w:p w14:paraId="7FC7D8FC" w14:textId="77777777" w:rsidR="00617935" w:rsidRPr="00024DCA" w:rsidRDefault="00617935" w:rsidP="00ED1EB2">
            <w:pPr>
              <w:jc w:val="center"/>
              <w:rPr>
                <w:rFonts w:ascii="宋体" w:hAnsi="宋体" w:hint="eastAsia"/>
                <w:bCs/>
                <w:color w:val="000000"/>
                <w:szCs w:val="21"/>
              </w:rPr>
            </w:pPr>
            <w:r w:rsidRPr="00024DCA">
              <w:rPr>
                <w:rFonts w:ascii="宋体" w:hAnsi="宋体" w:hint="eastAsia"/>
                <w:bCs/>
                <w:color w:val="000000"/>
                <w:szCs w:val="21"/>
              </w:rPr>
              <w:t>量程</w:t>
            </w:r>
          </w:p>
        </w:tc>
        <w:tc>
          <w:tcPr>
            <w:tcW w:w="1928" w:type="dxa"/>
            <w:vAlign w:val="center"/>
          </w:tcPr>
          <w:p w14:paraId="30DC3FB9" w14:textId="46BC0791" w:rsidR="00617935" w:rsidRPr="00024DCA" w:rsidRDefault="00617935" w:rsidP="00ED1EB2">
            <w:pPr>
              <w:jc w:val="center"/>
              <w:rPr>
                <w:rFonts w:ascii="宋体" w:hAnsi="宋体" w:hint="eastAsia"/>
                <w:bCs/>
                <w:color w:val="000000"/>
                <w:szCs w:val="21"/>
              </w:rPr>
            </w:pPr>
            <w:r w:rsidRPr="00024DCA">
              <w:rPr>
                <w:rFonts w:ascii="宋体" w:hAnsi="宋体" w:hint="eastAsia"/>
                <w:bCs/>
                <w:color w:val="000000"/>
                <w:szCs w:val="21"/>
              </w:rPr>
              <w:t>标准值</w:t>
            </w:r>
            <w:r w:rsidR="00345554">
              <w:rPr>
                <w:rFonts w:ascii="宋体" w:hAnsi="宋体" w:hint="eastAsia"/>
                <w:bCs/>
                <w:color w:val="000000"/>
                <w:szCs w:val="21"/>
              </w:rPr>
              <w:t>/μ</w:t>
            </w:r>
            <w:r w:rsidR="00345554">
              <w:rPr>
                <w:rFonts w:ascii="宋体" w:hAnsi="宋体"/>
                <w:bCs/>
                <w:color w:val="000000"/>
                <w:szCs w:val="21"/>
              </w:rPr>
              <w:t>F</w:t>
            </w:r>
          </w:p>
        </w:tc>
        <w:tc>
          <w:tcPr>
            <w:tcW w:w="1928" w:type="dxa"/>
            <w:vAlign w:val="center"/>
          </w:tcPr>
          <w:p w14:paraId="0C855F92" w14:textId="4A44B1E1" w:rsidR="00617935" w:rsidRPr="00024DCA" w:rsidRDefault="00617935" w:rsidP="00ED1EB2">
            <w:pPr>
              <w:jc w:val="center"/>
              <w:rPr>
                <w:rFonts w:ascii="宋体" w:hAnsi="宋体" w:hint="eastAsia"/>
                <w:bCs/>
                <w:color w:val="000000"/>
                <w:szCs w:val="21"/>
              </w:rPr>
            </w:pPr>
            <w:r w:rsidRPr="00024DCA">
              <w:rPr>
                <w:rFonts w:ascii="宋体" w:hAnsi="宋体" w:hint="eastAsia"/>
                <w:bCs/>
                <w:color w:val="000000"/>
                <w:szCs w:val="21"/>
              </w:rPr>
              <w:t>显示值</w:t>
            </w:r>
            <w:r w:rsidR="00345554">
              <w:rPr>
                <w:rFonts w:ascii="宋体" w:hAnsi="宋体" w:hint="eastAsia"/>
                <w:bCs/>
                <w:color w:val="000000"/>
                <w:szCs w:val="21"/>
              </w:rPr>
              <w:t>/μ</w:t>
            </w:r>
            <w:r w:rsidR="00345554">
              <w:rPr>
                <w:rFonts w:ascii="宋体" w:hAnsi="宋体"/>
                <w:bCs/>
                <w:color w:val="000000"/>
                <w:szCs w:val="21"/>
              </w:rPr>
              <w:t>F</w:t>
            </w:r>
          </w:p>
        </w:tc>
        <w:tc>
          <w:tcPr>
            <w:tcW w:w="1928" w:type="dxa"/>
            <w:vAlign w:val="center"/>
          </w:tcPr>
          <w:p w14:paraId="73B022D3" w14:textId="79D3A993" w:rsidR="00617935" w:rsidRPr="00024DCA" w:rsidRDefault="00617935" w:rsidP="00ED1EB2">
            <w:pPr>
              <w:jc w:val="center"/>
              <w:rPr>
                <w:rFonts w:ascii="宋体" w:hAnsi="宋体" w:hint="eastAsia"/>
                <w:bCs/>
                <w:color w:val="000000"/>
                <w:szCs w:val="21"/>
              </w:rPr>
            </w:pPr>
            <w:r w:rsidRPr="00024DCA">
              <w:rPr>
                <w:rFonts w:ascii="宋体" w:hAnsi="宋体" w:hint="eastAsia"/>
                <w:bCs/>
                <w:color w:val="000000"/>
                <w:szCs w:val="21"/>
              </w:rPr>
              <w:t>示值误差</w:t>
            </w:r>
            <w:r w:rsidR="00345554">
              <w:rPr>
                <w:rFonts w:ascii="宋体" w:hAnsi="宋体" w:hint="eastAsia"/>
                <w:bCs/>
                <w:color w:val="000000"/>
                <w:szCs w:val="21"/>
              </w:rPr>
              <w:t>/μ</w:t>
            </w:r>
            <w:r w:rsidR="00345554">
              <w:rPr>
                <w:rFonts w:ascii="宋体" w:hAnsi="宋体"/>
                <w:bCs/>
                <w:color w:val="000000"/>
                <w:szCs w:val="21"/>
              </w:rPr>
              <w:t>F</w:t>
            </w:r>
          </w:p>
        </w:tc>
        <w:tc>
          <w:tcPr>
            <w:tcW w:w="1928" w:type="dxa"/>
            <w:vAlign w:val="center"/>
          </w:tcPr>
          <w:p w14:paraId="47350119" w14:textId="462A0D06" w:rsidR="00617935" w:rsidRPr="00024DCA" w:rsidRDefault="00617935" w:rsidP="00ED1EB2">
            <w:pPr>
              <w:jc w:val="center"/>
              <w:rPr>
                <w:rFonts w:ascii="宋体" w:hAnsi="宋体" w:hint="eastAsia"/>
                <w:bCs/>
                <w:color w:val="000000"/>
                <w:szCs w:val="21"/>
              </w:rPr>
            </w:pPr>
            <w:bookmarkStart w:id="243" w:name="OLE_LINK14"/>
            <w:r w:rsidRPr="00024DCA">
              <w:rPr>
                <w:rFonts w:ascii="宋体" w:hAnsi="宋体" w:hint="eastAsia"/>
                <w:bCs/>
                <w:color w:val="000000"/>
                <w:szCs w:val="21"/>
              </w:rPr>
              <w:t>测量不确定度（</w:t>
            </w:r>
            <w:r w:rsidRPr="00345554">
              <w:rPr>
                <w:bCs/>
                <w:i/>
                <w:color w:val="000000"/>
                <w:szCs w:val="21"/>
              </w:rPr>
              <w:t>k</w:t>
            </w:r>
            <w:r w:rsidRPr="00024DCA">
              <w:rPr>
                <w:rFonts w:ascii="宋体" w:hAnsi="宋体" w:hint="eastAsia"/>
                <w:bCs/>
                <w:color w:val="000000"/>
                <w:szCs w:val="21"/>
              </w:rPr>
              <w:t>=2）</w:t>
            </w:r>
            <w:bookmarkEnd w:id="243"/>
          </w:p>
        </w:tc>
      </w:tr>
      <w:tr w:rsidR="00617935" w:rsidRPr="00024DCA" w14:paraId="466819F0" w14:textId="77777777" w:rsidTr="00ED1EB2">
        <w:trPr>
          <w:trHeight w:val="340"/>
          <w:jc w:val="center"/>
        </w:trPr>
        <w:tc>
          <w:tcPr>
            <w:tcW w:w="1265" w:type="dxa"/>
            <w:vMerge w:val="restart"/>
            <w:vAlign w:val="center"/>
          </w:tcPr>
          <w:p w14:paraId="2ECEFFAB" w14:textId="77777777" w:rsidR="00617935" w:rsidRPr="00024DCA" w:rsidRDefault="00617935" w:rsidP="00ED1EB2">
            <w:pPr>
              <w:jc w:val="center"/>
              <w:rPr>
                <w:rFonts w:ascii="宋体" w:hAnsi="宋体" w:hint="eastAsia"/>
                <w:bCs/>
                <w:color w:val="000000"/>
                <w:szCs w:val="21"/>
              </w:rPr>
            </w:pPr>
          </w:p>
        </w:tc>
        <w:tc>
          <w:tcPr>
            <w:tcW w:w="1928" w:type="dxa"/>
            <w:vAlign w:val="center"/>
          </w:tcPr>
          <w:p w14:paraId="56331012" w14:textId="77777777" w:rsidR="00617935" w:rsidRPr="00024DCA" w:rsidRDefault="00617935" w:rsidP="00ED1EB2">
            <w:pPr>
              <w:jc w:val="center"/>
              <w:rPr>
                <w:rFonts w:ascii="宋体" w:hAnsi="宋体" w:hint="eastAsia"/>
                <w:bCs/>
                <w:color w:val="000000"/>
                <w:szCs w:val="21"/>
              </w:rPr>
            </w:pPr>
          </w:p>
        </w:tc>
        <w:tc>
          <w:tcPr>
            <w:tcW w:w="1928" w:type="dxa"/>
            <w:vAlign w:val="center"/>
          </w:tcPr>
          <w:p w14:paraId="7FFC7148" w14:textId="77777777" w:rsidR="00617935" w:rsidRPr="00024DCA" w:rsidRDefault="00617935" w:rsidP="00ED1EB2">
            <w:pPr>
              <w:jc w:val="center"/>
              <w:rPr>
                <w:rFonts w:ascii="宋体" w:hAnsi="宋体" w:hint="eastAsia"/>
                <w:bCs/>
                <w:color w:val="000000"/>
                <w:szCs w:val="21"/>
              </w:rPr>
            </w:pPr>
          </w:p>
        </w:tc>
        <w:tc>
          <w:tcPr>
            <w:tcW w:w="1928" w:type="dxa"/>
            <w:vAlign w:val="center"/>
          </w:tcPr>
          <w:p w14:paraId="1292C2D5" w14:textId="77777777" w:rsidR="00617935" w:rsidRPr="00024DCA" w:rsidRDefault="00617935" w:rsidP="00ED1EB2">
            <w:pPr>
              <w:jc w:val="center"/>
              <w:rPr>
                <w:rFonts w:ascii="宋体" w:hAnsi="宋体" w:hint="eastAsia"/>
                <w:bCs/>
                <w:color w:val="000000"/>
                <w:szCs w:val="21"/>
              </w:rPr>
            </w:pPr>
          </w:p>
        </w:tc>
        <w:tc>
          <w:tcPr>
            <w:tcW w:w="1928" w:type="dxa"/>
            <w:vAlign w:val="center"/>
          </w:tcPr>
          <w:p w14:paraId="2349199B" w14:textId="77777777" w:rsidR="00617935" w:rsidRPr="00024DCA" w:rsidRDefault="00617935" w:rsidP="00ED1EB2">
            <w:pPr>
              <w:jc w:val="center"/>
              <w:rPr>
                <w:rFonts w:ascii="宋体" w:hAnsi="宋体" w:hint="eastAsia"/>
                <w:bCs/>
                <w:color w:val="000000"/>
                <w:szCs w:val="21"/>
              </w:rPr>
            </w:pPr>
          </w:p>
        </w:tc>
      </w:tr>
      <w:tr w:rsidR="00617935" w:rsidRPr="00024DCA" w14:paraId="3CB78D9A" w14:textId="77777777" w:rsidTr="00ED1EB2">
        <w:trPr>
          <w:trHeight w:val="340"/>
          <w:jc w:val="center"/>
        </w:trPr>
        <w:tc>
          <w:tcPr>
            <w:tcW w:w="1265" w:type="dxa"/>
            <w:vMerge/>
            <w:vAlign w:val="center"/>
          </w:tcPr>
          <w:p w14:paraId="22B7E2BB" w14:textId="77777777" w:rsidR="00617935" w:rsidRPr="00024DCA" w:rsidRDefault="00617935" w:rsidP="00ED1EB2">
            <w:pPr>
              <w:jc w:val="center"/>
              <w:rPr>
                <w:rFonts w:ascii="宋体" w:hAnsi="宋体" w:hint="eastAsia"/>
                <w:bCs/>
                <w:color w:val="000000"/>
                <w:szCs w:val="21"/>
              </w:rPr>
            </w:pPr>
          </w:p>
        </w:tc>
        <w:tc>
          <w:tcPr>
            <w:tcW w:w="1928" w:type="dxa"/>
            <w:vAlign w:val="center"/>
          </w:tcPr>
          <w:p w14:paraId="0381F1E9" w14:textId="77777777" w:rsidR="00617935" w:rsidRPr="00024DCA" w:rsidRDefault="00617935" w:rsidP="00ED1EB2">
            <w:pPr>
              <w:jc w:val="center"/>
              <w:rPr>
                <w:rFonts w:ascii="宋体" w:hAnsi="宋体" w:hint="eastAsia"/>
                <w:bCs/>
                <w:color w:val="000000"/>
                <w:szCs w:val="21"/>
              </w:rPr>
            </w:pPr>
          </w:p>
        </w:tc>
        <w:tc>
          <w:tcPr>
            <w:tcW w:w="1928" w:type="dxa"/>
            <w:vAlign w:val="center"/>
          </w:tcPr>
          <w:p w14:paraId="2B2A202F" w14:textId="77777777" w:rsidR="00617935" w:rsidRPr="00024DCA" w:rsidRDefault="00617935" w:rsidP="00ED1EB2">
            <w:pPr>
              <w:jc w:val="center"/>
              <w:rPr>
                <w:rFonts w:ascii="宋体" w:hAnsi="宋体" w:hint="eastAsia"/>
                <w:bCs/>
                <w:color w:val="000000"/>
                <w:szCs w:val="21"/>
              </w:rPr>
            </w:pPr>
          </w:p>
        </w:tc>
        <w:tc>
          <w:tcPr>
            <w:tcW w:w="1928" w:type="dxa"/>
            <w:vAlign w:val="center"/>
          </w:tcPr>
          <w:p w14:paraId="0A2168D2" w14:textId="77777777" w:rsidR="00617935" w:rsidRPr="00024DCA" w:rsidRDefault="00617935" w:rsidP="00ED1EB2">
            <w:pPr>
              <w:jc w:val="center"/>
              <w:rPr>
                <w:rFonts w:ascii="宋体" w:hAnsi="宋体" w:hint="eastAsia"/>
                <w:bCs/>
                <w:color w:val="000000"/>
                <w:szCs w:val="21"/>
              </w:rPr>
            </w:pPr>
          </w:p>
        </w:tc>
        <w:tc>
          <w:tcPr>
            <w:tcW w:w="1928" w:type="dxa"/>
            <w:vAlign w:val="center"/>
          </w:tcPr>
          <w:p w14:paraId="3EBEE72D" w14:textId="77777777" w:rsidR="00617935" w:rsidRPr="00024DCA" w:rsidRDefault="00617935" w:rsidP="00ED1EB2">
            <w:pPr>
              <w:jc w:val="center"/>
              <w:rPr>
                <w:rFonts w:ascii="宋体" w:hAnsi="宋体" w:hint="eastAsia"/>
                <w:bCs/>
                <w:color w:val="000000"/>
                <w:szCs w:val="21"/>
              </w:rPr>
            </w:pPr>
          </w:p>
        </w:tc>
      </w:tr>
      <w:tr w:rsidR="000816E6" w:rsidRPr="00024DCA" w14:paraId="0EAC4AAD" w14:textId="77777777" w:rsidTr="00ED1EB2">
        <w:trPr>
          <w:trHeight w:val="340"/>
          <w:jc w:val="center"/>
        </w:trPr>
        <w:tc>
          <w:tcPr>
            <w:tcW w:w="1265" w:type="dxa"/>
            <w:vMerge/>
            <w:vAlign w:val="center"/>
          </w:tcPr>
          <w:p w14:paraId="61C7146C" w14:textId="77777777" w:rsidR="000816E6" w:rsidRPr="00024DCA" w:rsidRDefault="000816E6" w:rsidP="00ED1EB2">
            <w:pPr>
              <w:jc w:val="center"/>
              <w:rPr>
                <w:rFonts w:ascii="宋体" w:hAnsi="宋体" w:hint="eastAsia"/>
                <w:bCs/>
                <w:color w:val="000000"/>
                <w:szCs w:val="21"/>
              </w:rPr>
            </w:pPr>
          </w:p>
        </w:tc>
        <w:tc>
          <w:tcPr>
            <w:tcW w:w="1928" w:type="dxa"/>
            <w:vAlign w:val="center"/>
          </w:tcPr>
          <w:p w14:paraId="2D675551" w14:textId="77777777" w:rsidR="000816E6" w:rsidRPr="00024DCA" w:rsidRDefault="000816E6" w:rsidP="00ED1EB2">
            <w:pPr>
              <w:jc w:val="center"/>
              <w:rPr>
                <w:rFonts w:ascii="宋体" w:hAnsi="宋体" w:hint="eastAsia"/>
                <w:bCs/>
                <w:color w:val="000000"/>
                <w:szCs w:val="21"/>
              </w:rPr>
            </w:pPr>
          </w:p>
        </w:tc>
        <w:tc>
          <w:tcPr>
            <w:tcW w:w="1928" w:type="dxa"/>
            <w:vAlign w:val="center"/>
          </w:tcPr>
          <w:p w14:paraId="7040D559" w14:textId="77777777" w:rsidR="000816E6" w:rsidRPr="00024DCA" w:rsidRDefault="000816E6" w:rsidP="00ED1EB2">
            <w:pPr>
              <w:jc w:val="center"/>
              <w:rPr>
                <w:rFonts w:ascii="宋体" w:hAnsi="宋体" w:hint="eastAsia"/>
                <w:bCs/>
                <w:color w:val="000000"/>
                <w:szCs w:val="21"/>
              </w:rPr>
            </w:pPr>
          </w:p>
        </w:tc>
        <w:tc>
          <w:tcPr>
            <w:tcW w:w="1928" w:type="dxa"/>
            <w:vAlign w:val="center"/>
          </w:tcPr>
          <w:p w14:paraId="024597C5" w14:textId="77777777" w:rsidR="000816E6" w:rsidRPr="00024DCA" w:rsidRDefault="000816E6" w:rsidP="00ED1EB2">
            <w:pPr>
              <w:jc w:val="center"/>
              <w:rPr>
                <w:rFonts w:ascii="宋体" w:hAnsi="宋体" w:hint="eastAsia"/>
                <w:bCs/>
                <w:color w:val="000000"/>
                <w:szCs w:val="21"/>
              </w:rPr>
            </w:pPr>
          </w:p>
        </w:tc>
        <w:tc>
          <w:tcPr>
            <w:tcW w:w="1928" w:type="dxa"/>
            <w:vAlign w:val="center"/>
          </w:tcPr>
          <w:p w14:paraId="42DC0B5A" w14:textId="77777777" w:rsidR="000816E6" w:rsidRPr="00024DCA" w:rsidRDefault="000816E6" w:rsidP="00ED1EB2">
            <w:pPr>
              <w:jc w:val="center"/>
              <w:rPr>
                <w:rFonts w:ascii="宋体" w:hAnsi="宋体" w:hint="eastAsia"/>
                <w:bCs/>
                <w:color w:val="000000"/>
                <w:szCs w:val="21"/>
              </w:rPr>
            </w:pPr>
          </w:p>
        </w:tc>
      </w:tr>
      <w:tr w:rsidR="00617935" w:rsidRPr="00024DCA" w14:paraId="708A2D66" w14:textId="77777777" w:rsidTr="00ED1EB2">
        <w:trPr>
          <w:trHeight w:val="340"/>
          <w:jc w:val="center"/>
        </w:trPr>
        <w:tc>
          <w:tcPr>
            <w:tcW w:w="1265" w:type="dxa"/>
            <w:vMerge/>
            <w:vAlign w:val="center"/>
          </w:tcPr>
          <w:p w14:paraId="68C02822" w14:textId="77777777" w:rsidR="00617935" w:rsidRPr="00024DCA" w:rsidRDefault="00617935" w:rsidP="00ED1EB2">
            <w:pPr>
              <w:jc w:val="center"/>
              <w:rPr>
                <w:rFonts w:ascii="宋体" w:hAnsi="宋体" w:hint="eastAsia"/>
                <w:bCs/>
                <w:color w:val="000000"/>
                <w:szCs w:val="21"/>
              </w:rPr>
            </w:pPr>
          </w:p>
        </w:tc>
        <w:tc>
          <w:tcPr>
            <w:tcW w:w="1928" w:type="dxa"/>
            <w:vAlign w:val="center"/>
          </w:tcPr>
          <w:p w14:paraId="2ED07C5D" w14:textId="77777777" w:rsidR="00617935" w:rsidRPr="00024DCA" w:rsidRDefault="00617935" w:rsidP="00ED1EB2">
            <w:pPr>
              <w:jc w:val="center"/>
              <w:rPr>
                <w:rFonts w:ascii="宋体" w:hAnsi="宋体" w:hint="eastAsia"/>
                <w:bCs/>
                <w:color w:val="000000"/>
                <w:szCs w:val="21"/>
              </w:rPr>
            </w:pPr>
          </w:p>
        </w:tc>
        <w:tc>
          <w:tcPr>
            <w:tcW w:w="1928" w:type="dxa"/>
            <w:vAlign w:val="center"/>
          </w:tcPr>
          <w:p w14:paraId="0F3FD7BA" w14:textId="77777777" w:rsidR="00617935" w:rsidRPr="00024DCA" w:rsidRDefault="00617935" w:rsidP="00ED1EB2">
            <w:pPr>
              <w:jc w:val="center"/>
              <w:rPr>
                <w:rFonts w:ascii="宋体" w:hAnsi="宋体" w:hint="eastAsia"/>
                <w:bCs/>
                <w:color w:val="000000"/>
                <w:szCs w:val="21"/>
              </w:rPr>
            </w:pPr>
          </w:p>
        </w:tc>
        <w:tc>
          <w:tcPr>
            <w:tcW w:w="1928" w:type="dxa"/>
            <w:vAlign w:val="center"/>
          </w:tcPr>
          <w:p w14:paraId="1F43A92E" w14:textId="77777777" w:rsidR="00617935" w:rsidRPr="00024DCA" w:rsidRDefault="00617935" w:rsidP="00ED1EB2">
            <w:pPr>
              <w:jc w:val="center"/>
              <w:rPr>
                <w:rFonts w:ascii="宋体" w:hAnsi="宋体" w:hint="eastAsia"/>
                <w:bCs/>
                <w:color w:val="000000"/>
                <w:szCs w:val="21"/>
              </w:rPr>
            </w:pPr>
          </w:p>
        </w:tc>
        <w:tc>
          <w:tcPr>
            <w:tcW w:w="1928" w:type="dxa"/>
          </w:tcPr>
          <w:p w14:paraId="01BDFC71" w14:textId="77777777" w:rsidR="00617935" w:rsidRPr="00024DCA" w:rsidRDefault="00617935" w:rsidP="00ED1EB2">
            <w:pPr>
              <w:jc w:val="center"/>
              <w:rPr>
                <w:rFonts w:ascii="宋体" w:hAnsi="宋体" w:hint="eastAsia"/>
                <w:bCs/>
                <w:color w:val="000000"/>
                <w:szCs w:val="21"/>
              </w:rPr>
            </w:pPr>
          </w:p>
        </w:tc>
      </w:tr>
      <w:tr w:rsidR="00617935" w:rsidRPr="00024DCA" w14:paraId="6F399798" w14:textId="77777777" w:rsidTr="00ED1EB2">
        <w:trPr>
          <w:trHeight w:val="340"/>
          <w:jc w:val="center"/>
        </w:trPr>
        <w:tc>
          <w:tcPr>
            <w:tcW w:w="1265" w:type="dxa"/>
            <w:vMerge/>
            <w:vAlign w:val="center"/>
          </w:tcPr>
          <w:p w14:paraId="7FFCA4A7" w14:textId="77777777" w:rsidR="00617935" w:rsidRPr="00024DCA" w:rsidRDefault="00617935" w:rsidP="00ED1EB2">
            <w:pPr>
              <w:jc w:val="center"/>
              <w:rPr>
                <w:rFonts w:ascii="宋体" w:hAnsi="宋体" w:hint="eastAsia"/>
                <w:bCs/>
                <w:color w:val="000000"/>
                <w:szCs w:val="21"/>
              </w:rPr>
            </w:pPr>
          </w:p>
        </w:tc>
        <w:tc>
          <w:tcPr>
            <w:tcW w:w="1928" w:type="dxa"/>
            <w:vAlign w:val="center"/>
          </w:tcPr>
          <w:p w14:paraId="1A45A284" w14:textId="77777777" w:rsidR="00617935" w:rsidRPr="00024DCA" w:rsidRDefault="00617935" w:rsidP="00ED1EB2">
            <w:pPr>
              <w:jc w:val="center"/>
              <w:rPr>
                <w:rFonts w:ascii="宋体" w:hAnsi="宋体" w:hint="eastAsia"/>
                <w:bCs/>
                <w:color w:val="000000"/>
                <w:szCs w:val="21"/>
              </w:rPr>
            </w:pPr>
          </w:p>
        </w:tc>
        <w:tc>
          <w:tcPr>
            <w:tcW w:w="1928" w:type="dxa"/>
            <w:vAlign w:val="center"/>
          </w:tcPr>
          <w:p w14:paraId="7C786190" w14:textId="77777777" w:rsidR="00617935" w:rsidRPr="00024DCA" w:rsidRDefault="00617935" w:rsidP="00ED1EB2">
            <w:pPr>
              <w:jc w:val="center"/>
              <w:rPr>
                <w:rFonts w:ascii="宋体" w:hAnsi="宋体" w:hint="eastAsia"/>
                <w:bCs/>
                <w:color w:val="000000"/>
                <w:szCs w:val="21"/>
              </w:rPr>
            </w:pPr>
          </w:p>
        </w:tc>
        <w:tc>
          <w:tcPr>
            <w:tcW w:w="1928" w:type="dxa"/>
            <w:vAlign w:val="center"/>
          </w:tcPr>
          <w:p w14:paraId="3143D9AF" w14:textId="77777777" w:rsidR="00617935" w:rsidRPr="00024DCA" w:rsidRDefault="00617935" w:rsidP="00ED1EB2">
            <w:pPr>
              <w:jc w:val="center"/>
              <w:rPr>
                <w:rFonts w:ascii="宋体" w:hAnsi="宋体" w:hint="eastAsia"/>
                <w:bCs/>
                <w:color w:val="000000"/>
                <w:szCs w:val="21"/>
              </w:rPr>
            </w:pPr>
          </w:p>
        </w:tc>
        <w:tc>
          <w:tcPr>
            <w:tcW w:w="1928" w:type="dxa"/>
          </w:tcPr>
          <w:p w14:paraId="1302D888" w14:textId="77777777" w:rsidR="00617935" w:rsidRPr="00024DCA" w:rsidRDefault="00617935" w:rsidP="00ED1EB2">
            <w:pPr>
              <w:jc w:val="center"/>
              <w:rPr>
                <w:rFonts w:ascii="宋体" w:hAnsi="宋体" w:hint="eastAsia"/>
                <w:bCs/>
                <w:color w:val="000000"/>
                <w:szCs w:val="21"/>
              </w:rPr>
            </w:pPr>
          </w:p>
        </w:tc>
      </w:tr>
      <w:tr w:rsidR="00617935" w:rsidRPr="00024DCA" w14:paraId="5B8B97EC" w14:textId="77777777" w:rsidTr="00ED1EB2">
        <w:trPr>
          <w:trHeight w:val="340"/>
          <w:jc w:val="center"/>
        </w:trPr>
        <w:tc>
          <w:tcPr>
            <w:tcW w:w="1265" w:type="dxa"/>
            <w:vMerge/>
            <w:vAlign w:val="center"/>
          </w:tcPr>
          <w:p w14:paraId="0F799948" w14:textId="77777777" w:rsidR="00617935" w:rsidRPr="00024DCA" w:rsidRDefault="00617935" w:rsidP="00ED1EB2">
            <w:pPr>
              <w:jc w:val="center"/>
              <w:rPr>
                <w:rFonts w:ascii="宋体" w:hAnsi="宋体" w:hint="eastAsia"/>
                <w:bCs/>
                <w:color w:val="000000"/>
                <w:szCs w:val="21"/>
              </w:rPr>
            </w:pPr>
          </w:p>
        </w:tc>
        <w:tc>
          <w:tcPr>
            <w:tcW w:w="1928" w:type="dxa"/>
            <w:vAlign w:val="center"/>
          </w:tcPr>
          <w:p w14:paraId="46FA2AC2" w14:textId="77777777" w:rsidR="00617935" w:rsidRPr="00024DCA" w:rsidRDefault="00617935" w:rsidP="00ED1EB2">
            <w:pPr>
              <w:jc w:val="center"/>
              <w:rPr>
                <w:rFonts w:ascii="宋体" w:hAnsi="宋体" w:hint="eastAsia"/>
                <w:bCs/>
                <w:color w:val="000000"/>
                <w:szCs w:val="21"/>
              </w:rPr>
            </w:pPr>
          </w:p>
        </w:tc>
        <w:tc>
          <w:tcPr>
            <w:tcW w:w="1928" w:type="dxa"/>
            <w:vAlign w:val="center"/>
          </w:tcPr>
          <w:p w14:paraId="064738E2" w14:textId="77777777" w:rsidR="00617935" w:rsidRPr="00024DCA" w:rsidRDefault="00617935" w:rsidP="00ED1EB2">
            <w:pPr>
              <w:jc w:val="center"/>
              <w:rPr>
                <w:rFonts w:ascii="宋体" w:hAnsi="宋体" w:hint="eastAsia"/>
                <w:bCs/>
                <w:color w:val="000000"/>
                <w:szCs w:val="21"/>
              </w:rPr>
            </w:pPr>
          </w:p>
        </w:tc>
        <w:tc>
          <w:tcPr>
            <w:tcW w:w="1928" w:type="dxa"/>
            <w:vAlign w:val="center"/>
          </w:tcPr>
          <w:p w14:paraId="755DF8DC" w14:textId="77777777" w:rsidR="00617935" w:rsidRPr="00024DCA" w:rsidRDefault="00617935" w:rsidP="00ED1EB2">
            <w:pPr>
              <w:jc w:val="center"/>
              <w:rPr>
                <w:rFonts w:ascii="宋体" w:hAnsi="宋体" w:hint="eastAsia"/>
                <w:bCs/>
                <w:color w:val="000000"/>
                <w:szCs w:val="21"/>
              </w:rPr>
            </w:pPr>
          </w:p>
        </w:tc>
        <w:tc>
          <w:tcPr>
            <w:tcW w:w="1928" w:type="dxa"/>
          </w:tcPr>
          <w:p w14:paraId="31210A0E" w14:textId="77777777" w:rsidR="00617935" w:rsidRPr="00024DCA" w:rsidRDefault="00617935" w:rsidP="00ED1EB2">
            <w:pPr>
              <w:jc w:val="center"/>
              <w:rPr>
                <w:rFonts w:ascii="宋体" w:hAnsi="宋体" w:hint="eastAsia"/>
                <w:bCs/>
                <w:color w:val="000000"/>
                <w:szCs w:val="21"/>
              </w:rPr>
            </w:pPr>
          </w:p>
        </w:tc>
      </w:tr>
      <w:tr w:rsidR="00617935" w:rsidRPr="00024DCA" w14:paraId="4BD98F2A" w14:textId="77777777" w:rsidTr="00ED1EB2">
        <w:trPr>
          <w:trHeight w:val="340"/>
          <w:jc w:val="center"/>
        </w:trPr>
        <w:tc>
          <w:tcPr>
            <w:tcW w:w="1265" w:type="dxa"/>
            <w:vMerge w:val="restart"/>
            <w:vAlign w:val="center"/>
          </w:tcPr>
          <w:p w14:paraId="154B8CC6" w14:textId="77777777" w:rsidR="00617935" w:rsidRPr="00024DCA" w:rsidRDefault="00617935" w:rsidP="00ED1EB2">
            <w:pPr>
              <w:jc w:val="center"/>
              <w:rPr>
                <w:rFonts w:ascii="宋体" w:hAnsi="宋体" w:hint="eastAsia"/>
                <w:bCs/>
                <w:color w:val="000000"/>
                <w:szCs w:val="21"/>
              </w:rPr>
            </w:pPr>
          </w:p>
        </w:tc>
        <w:tc>
          <w:tcPr>
            <w:tcW w:w="1928" w:type="dxa"/>
            <w:vAlign w:val="center"/>
          </w:tcPr>
          <w:p w14:paraId="0E644D64" w14:textId="77777777" w:rsidR="00617935" w:rsidRPr="00024DCA" w:rsidRDefault="00617935" w:rsidP="00ED1EB2">
            <w:pPr>
              <w:jc w:val="center"/>
              <w:rPr>
                <w:rFonts w:ascii="宋体" w:hAnsi="宋体" w:hint="eastAsia"/>
                <w:bCs/>
                <w:color w:val="000000"/>
                <w:szCs w:val="21"/>
              </w:rPr>
            </w:pPr>
          </w:p>
        </w:tc>
        <w:tc>
          <w:tcPr>
            <w:tcW w:w="1928" w:type="dxa"/>
            <w:vAlign w:val="center"/>
          </w:tcPr>
          <w:p w14:paraId="38F9B76A" w14:textId="77777777" w:rsidR="00617935" w:rsidRPr="00024DCA" w:rsidRDefault="00617935" w:rsidP="00ED1EB2">
            <w:pPr>
              <w:jc w:val="center"/>
              <w:rPr>
                <w:rFonts w:ascii="宋体" w:hAnsi="宋体" w:hint="eastAsia"/>
                <w:bCs/>
                <w:color w:val="000000"/>
                <w:szCs w:val="21"/>
              </w:rPr>
            </w:pPr>
          </w:p>
        </w:tc>
        <w:tc>
          <w:tcPr>
            <w:tcW w:w="1928" w:type="dxa"/>
            <w:vAlign w:val="center"/>
          </w:tcPr>
          <w:p w14:paraId="5EFE3F4A" w14:textId="77777777" w:rsidR="00617935" w:rsidRPr="00024DCA" w:rsidRDefault="00617935" w:rsidP="00ED1EB2">
            <w:pPr>
              <w:jc w:val="center"/>
              <w:rPr>
                <w:rFonts w:ascii="宋体" w:hAnsi="宋体" w:hint="eastAsia"/>
                <w:bCs/>
                <w:color w:val="000000"/>
                <w:szCs w:val="21"/>
              </w:rPr>
            </w:pPr>
          </w:p>
        </w:tc>
        <w:tc>
          <w:tcPr>
            <w:tcW w:w="1928" w:type="dxa"/>
          </w:tcPr>
          <w:p w14:paraId="5ACED54B" w14:textId="77777777" w:rsidR="00617935" w:rsidRPr="00024DCA" w:rsidRDefault="00617935" w:rsidP="00ED1EB2">
            <w:pPr>
              <w:jc w:val="center"/>
              <w:rPr>
                <w:rFonts w:ascii="宋体" w:hAnsi="宋体" w:hint="eastAsia"/>
                <w:bCs/>
                <w:color w:val="000000"/>
                <w:szCs w:val="21"/>
              </w:rPr>
            </w:pPr>
          </w:p>
        </w:tc>
      </w:tr>
      <w:tr w:rsidR="00617935" w:rsidRPr="00024DCA" w14:paraId="4953222B" w14:textId="77777777" w:rsidTr="00ED1EB2">
        <w:trPr>
          <w:trHeight w:val="340"/>
          <w:jc w:val="center"/>
        </w:trPr>
        <w:tc>
          <w:tcPr>
            <w:tcW w:w="1265" w:type="dxa"/>
            <w:vMerge/>
            <w:vAlign w:val="center"/>
          </w:tcPr>
          <w:p w14:paraId="74560DD4" w14:textId="77777777" w:rsidR="00617935" w:rsidRPr="00024DCA" w:rsidRDefault="00617935" w:rsidP="00ED1EB2">
            <w:pPr>
              <w:jc w:val="center"/>
              <w:rPr>
                <w:rFonts w:ascii="宋体" w:hAnsi="宋体" w:hint="eastAsia"/>
                <w:bCs/>
                <w:color w:val="000000"/>
                <w:szCs w:val="21"/>
              </w:rPr>
            </w:pPr>
          </w:p>
        </w:tc>
        <w:tc>
          <w:tcPr>
            <w:tcW w:w="1928" w:type="dxa"/>
            <w:vAlign w:val="center"/>
          </w:tcPr>
          <w:p w14:paraId="245D7A79" w14:textId="77777777" w:rsidR="00617935" w:rsidRPr="00024DCA" w:rsidRDefault="00617935" w:rsidP="00ED1EB2">
            <w:pPr>
              <w:jc w:val="center"/>
              <w:rPr>
                <w:rFonts w:ascii="宋体" w:hAnsi="宋体" w:hint="eastAsia"/>
                <w:bCs/>
                <w:color w:val="000000"/>
                <w:szCs w:val="21"/>
              </w:rPr>
            </w:pPr>
          </w:p>
        </w:tc>
        <w:tc>
          <w:tcPr>
            <w:tcW w:w="1928" w:type="dxa"/>
            <w:vAlign w:val="center"/>
          </w:tcPr>
          <w:p w14:paraId="3130428F" w14:textId="77777777" w:rsidR="00617935" w:rsidRPr="00024DCA" w:rsidRDefault="00617935" w:rsidP="00ED1EB2">
            <w:pPr>
              <w:jc w:val="center"/>
              <w:rPr>
                <w:rFonts w:ascii="宋体" w:hAnsi="宋体" w:hint="eastAsia"/>
                <w:bCs/>
                <w:color w:val="000000"/>
                <w:szCs w:val="21"/>
              </w:rPr>
            </w:pPr>
          </w:p>
        </w:tc>
        <w:tc>
          <w:tcPr>
            <w:tcW w:w="1928" w:type="dxa"/>
            <w:vAlign w:val="center"/>
          </w:tcPr>
          <w:p w14:paraId="2376302F" w14:textId="77777777" w:rsidR="00617935" w:rsidRPr="00024DCA" w:rsidRDefault="00617935" w:rsidP="00ED1EB2">
            <w:pPr>
              <w:jc w:val="center"/>
              <w:rPr>
                <w:rFonts w:ascii="宋体" w:hAnsi="宋体" w:hint="eastAsia"/>
                <w:bCs/>
                <w:color w:val="000000"/>
                <w:szCs w:val="21"/>
              </w:rPr>
            </w:pPr>
          </w:p>
        </w:tc>
        <w:tc>
          <w:tcPr>
            <w:tcW w:w="1928" w:type="dxa"/>
          </w:tcPr>
          <w:p w14:paraId="08233273" w14:textId="77777777" w:rsidR="00617935" w:rsidRPr="00024DCA" w:rsidRDefault="00617935" w:rsidP="00ED1EB2">
            <w:pPr>
              <w:jc w:val="center"/>
              <w:rPr>
                <w:rFonts w:ascii="宋体" w:hAnsi="宋体" w:hint="eastAsia"/>
                <w:bCs/>
                <w:color w:val="000000"/>
                <w:szCs w:val="21"/>
              </w:rPr>
            </w:pPr>
          </w:p>
        </w:tc>
      </w:tr>
      <w:tr w:rsidR="000816E6" w:rsidRPr="00024DCA" w14:paraId="56362518" w14:textId="77777777" w:rsidTr="00ED1EB2">
        <w:trPr>
          <w:trHeight w:val="340"/>
          <w:jc w:val="center"/>
        </w:trPr>
        <w:tc>
          <w:tcPr>
            <w:tcW w:w="1265" w:type="dxa"/>
            <w:vMerge/>
            <w:vAlign w:val="center"/>
          </w:tcPr>
          <w:p w14:paraId="16A61504" w14:textId="77777777" w:rsidR="000816E6" w:rsidRPr="00024DCA" w:rsidRDefault="000816E6" w:rsidP="00ED1EB2">
            <w:pPr>
              <w:jc w:val="center"/>
              <w:rPr>
                <w:rFonts w:ascii="宋体" w:hAnsi="宋体" w:hint="eastAsia"/>
                <w:bCs/>
                <w:color w:val="000000"/>
                <w:szCs w:val="21"/>
              </w:rPr>
            </w:pPr>
          </w:p>
        </w:tc>
        <w:tc>
          <w:tcPr>
            <w:tcW w:w="1928" w:type="dxa"/>
            <w:vAlign w:val="center"/>
          </w:tcPr>
          <w:p w14:paraId="7C810454" w14:textId="77777777" w:rsidR="000816E6" w:rsidRPr="00024DCA" w:rsidRDefault="000816E6" w:rsidP="00ED1EB2">
            <w:pPr>
              <w:jc w:val="center"/>
              <w:rPr>
                <w:rFonts w:ascii="宋体" w:hAnsi="宋体" w:hint="eastAsia"/>
                <w:bCs/>
                <w:color w:val="000000"/>
                <w:szCs w:val="21"/>
              </w:rPr>
            </w:pPr>
          </w:p>
        </w:tc>
        <w:tc>
          <w:tcPr>
            <w:tcW w:w="1928" w:type="dxa"/>
            <w:vAlign w:val="center"/>
          </w:tcPr>
          <w:p w14:paraId="7C900E76" w14:textId="77777777" w:rsidR="000816E6" w:rsidRPr="00024DCA" w:rsidRDefault="000816E6" w:rsidP="00ED1EB2">
            <w:pPr>
              <w:jc w:val="center"/>
              <w:rPr>
                <w:rFonts w:ascii="宋体" w:hAnsi="宋体" w:hint="eastAsia"/>
                <w:bCs/>
                <w:color w:val="000000"/>
                <w:szCs w:val="21"/>
              </w:rPr>
            </w:pPr>
          </w:p>
        </w:tc>
        <w:tc>
          <w:tcPr>
            <w:tcW w:w="1928" w:type="dxa"/>
            <w:vAlign w:val="center"/>
          </w:tcPr>
          <w:p w14:paraId="3D87C020" w14:textId="77777777" w:rsidR="000816E6" w:rsidRPr="00024DCA" w:rsidRDefault="000816E6" w:rsidP="00ED1EB2">
            <w:pPr>
              <w:jc w:val="center"/>
              <w:rPr>
                <w:rFonts w:ascii="宋体" w:hAnsi="宋体" w:hint="eastAsia"/>
                <w:bCs/>
                <w:color w:val="000000"/>
                <w:szCs w:val="21"/>
              </w:rPr>
            </w:pPr>
          </w:p>
        </w:tc>
        <w:tc>
          <w:tcPr>
            <w:tcW w:w="1928" w:type="dxa"/>
          </w:tcPr>
          <w:p w14:paraId="1BE25DD3" w14:textId="77777777" w:rsidR="000816E6" w:rsidRPr="00024DCA" w:rsidRDefault="000816E6" w:rsidP="00ED1EB2">
            <w:pPr>
              <w:jc w:val="center"/>
              <w:rPr>
                <w:rFonts w:ascii="宋体" w:hAnsi="宋体" w:hint="eastAsia"/>
                <w:bCs/>
                <w:color w:val="000000"/>
                <w:szCs w:val="21"/>
              </w:rPr>
            </w:pPr>
          </w:p>
        </w:tc>
      </w:tr>
      <w:tr w:rsidR="00617935" w:rsidRPr="00024DCA" w14:paraId="7ADFA1F8" w14:textId="77777777" w:rsidTr="00ED1EB2">
        <w:trPr>
          <w:trHeight w:val="340"/>
          <w:jc w:val="center"/>
        </w:trPr>
        <w:tc>
          <w:tcPr>
            <w:tcW w:w="1265" w:type="dxa"/>
            <w:vMerge/>
            <w:vAlign w:val="center"/>
          </w:tcPr>
          <w:p w14:paraId="1552B4E6" w14:textId="77777777" w:rsidR="00617935" w:rsidRPr="00024DCA" w:rsidRDefault="00617935" w:rsidP="00ED1EB2">
            <w:pPr>
              <w:jc w:val="center"/>
              <w:rPr>
                <w:rFonts w:ascii="宋体" w:hAnsi="宋体" w:hint="eastAsia"/>
                <w:bCs/>
                <w:color w:val="000000"/>
                <w:szCs w:val="21"/>
              </w:rPr>
            </w:pPr>
          </w:p>
        </w:tc>
        <w:tc>
          <w:tcPr>
            <w:tcW w:w="1928" w:type="dxa"/>
            <w:vAlign w:val="center"/>
          </w:tcPr>
          <w:p w14:paraId="20F296E6" w14:textId="77777777" w:rsidR="00617935" w:rsidRPr="00024DCA" w:rsidRDefault="00617935" w:rsidP="00ED1EB2">
            <w:pPr>
              <w:jc w:val="center"/>
              <w:rPr>
                <w:rFonts w:ascii="宋体" w:hAnsi="宋体" w:hint="eastAsia"/>
                <w:bCs/>
                <w:color w:val="000000"/>
                <w:szCs w:val="21"/>
              </w:rPr>
            </w:pPr>
          </w:p>
        </w:tc>
        <w:tc>
          <w:tcPr>
            <w:tcW w:w="1928" w:type="dxa"/>
            <w:vAlign w:val="center"/>
          </w:tcPr>
          <w:p w14:paraId="1593CA00" w14:textId="77777777" w:rsidR="00617935" w:rsidRPr="00024DCA" w:rsidRDefault="00617935" w:rsidP="00ED1EB2">
            <w:pPr>
              <w:jc w:val="center"/>
              <w:rPr>
                <w:rFonts w:ascii="宋体" w:hAnsi="宋体" w:hint="eastAsia"/>
                <w:bCs/>
                <w:color w:val="000000"/>
                <w:szCs w:val="21"/>
              </w:rPr>
            </w:pPr>
          </w:p>
        </w:tc>
        <w:tc>
          <w:tcPr>
            <w:tcW w:w="1928" w:type="dxa"/>
            <w:vAlign w:val="center"/>
          </w:tcPr>
          <w:p w14:paraId="61B930AC" w14:textId="77777777" w:rsidR="00617935" w:rsidRPr="00024DCA" w:rsidRDefault="00617935" w:rsidP="00ED1EB2">
            <w:pPr>
              <w:jc w:val="center"/>
              <w:rPr>
                <w:rFonts w:ascii="宋体" w:hAnsi="宋体" w:hint="eastAsia"/>
                <w:bCs/>
                <w:color w:val="000000"/>
                <w:szCs w:val="21"/>
              </w:rPr>
            </w:pPr>
          </w:p>
        </w:tc>
        <w:tc>
          <w:tcPr>
            <w:tcW w:w="1928" w:type="dxa"/>
          </w:tcPr>
          <w:p w14:paraId="188D2C0D" w14:textId="77777777" w:rsidR="00617935" w:rsidRPr="00024DCA" w:rsidRDefault="00617935" w:rsidP="00ED1EB2">
            <w:pPr>
              <w:jc w:val="center"/>
              <w:rPr>
                <w:rFonts w:ascii="宋体" w:hAnsi="宋体" w:hint="eastAsia"/>
                <w:bCs/>
                <w:color w:val="000000"/>
                <w:szCs w:val="21"/>
              </w:rPr>
            </w:pPr>
          </w:p>
        </w:tc>
      </w:tr>
    </w:tbl>
    <w:p w14:paraId="20953EEA" w14:textId="77777777" w:rsidR="000816E6" w:rsidRDefault="000816E6" w:rsidP="00617935">
      <w:pPr>
        <w:spacing w:line="400" w:lineRule="exact"/>
        <w:rPr>
          <w:rFonts w:ascii="宋体" w:hAnsi="宋体" w:hint="eastAsia"/>
          <w:bCs/>
          <w:color w:val="000000"/>
          <w:sz w:val="24"/>
        </w:rPr>
      </w:pPr>
    </w:p>
    <w:p w14:paraId="355B91D6" w14:textId="7FD16ED1" w:rsidR="006E6A84" w:rsidRPr="006D5F62" w:rsidRDefault="000816E6" w:rsidP="00617935">
      <w:pPr>
        <w:spacing w:line="400" w:lineRule="exact"/>
        <w:rPr>
          <w:rFonts w:ascii="宋体" w:hAnsi="宋体" w:hint="eastAsia"/>
          <w:bCs/>
          <w:color w:val="000000"/>
          <w:szCs w:val="21"/>
        </w:rPr>
      </w:pPr>
      <w:bookmarkStart w:id="244" w:name="OLE_LINK20"/>
      <w:r w:rsidRPr="006D5F62">
        <w:rPr>
          <w:rFonts w:ascii="宋体" w:hAnsi="宋体" w:hint="eastAsia"/>
          <w:bCs/>
          <w:color w:val="000000"/>
          <w:szCs w:val="21"/>
        </w:rPr>
        <w:t>三</w:t>
      </w:r>
      <w:r w:rsidR="00345554" w:rsidRPr="006D5F62">
        <w:rPr>
          <w:rFonts w:ascii="宋体" w:hAnsi="宋体" w:hint="eastAsia"/>
          <w:bCs/>
          <w:color w:val="000000"/>
          <w:szCs w:val="21"/>
        </w:rPr>
        <w:t>、电感量校准</w:t>
      </w:r>
    </w:p>
    <w:tbl>
      <w:tblPr>
        <w:tblW w:w="89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5"/>
        <w:gridCol w:w="1928"/>
        <w:gridCol w:w="1928"/>
        <w:gridCol w:w="1928"/>
        <w:gridCol w:w="1928"/>
      </w:tblGrid>
      <w:tr w:rsidR="00345554" w:rsidRPr="00024DCA" w14:paraId="7899AE82" w14:textId="77777777" w:rsidTr="00E816C7">
        <w:trPr>
          <w:trHeight w:val="340"/>
          <w:jc w:val="center"/>
        </w:trPr>
        <w:tc>
          <w:tcPr>
            <w:tcW w:w="1265" w:type="dxa"/>
            <w:vAlign w:val="center"/>
          </w:tcPr>
          <w:bookmarkEnd w:id="244"/>
          <w:p w14:paraId="2D84878E" w14:textId="77777777" w:rsidR="00345554" w:rsidRPr="00024DCA" w:rsidRDefault="00345554" w:rsidP="00E816C7">
            <w:pPr>
              <w:jc w:val="center"/>
              <w:rPr>
                <w:rFonts w:ascii="宋体" w:hAnsi="宋体" w:hint="eastAsia"/>
                <w:bCs/>
                <w:color w:val="000000"/>
                <w:szCs w:val="21"/>
              </w:rPr>
            </w:pPr>
            <w:r w:rsidRPr="00024DCA">
              <w:rPr>
                <w:rFonts w:ascii="宋体" w:hAnsi="宋体" w:hint="eastAsia"/>
                <w:bCs/>
                <w:color w:val="000000"/>
                <w:szCs w:val="21"/>
              </w:rPr>
              <w:t>量程</w:t>
            </w:r>
          </w:p>
        </w:tc>
        <w:tc>
          <w:tcPr>
            <w:tcW w:w="1928" w:type="dxa"/>
            <w:vAlign w:val="center"/>
          </w:tcPr>
          <w:p w14:paraId="505115A5" w14:textId="231E10E8" w:rsidR="00345554" w:rsidRPr="00024DCA" w:rsidRDefault="00345554" w:rsidP="00E816C7">
            <w:pPr>
              <w:jc w:val="center"/>
              <w:rPr>
                <w:rFonts w:ascii="宋体" w:hAnsi="宋体" w:hint="eastAsia"/>
                <w:bCs/>
                <w:color w:val="000000"/>
                <w:szCs w:val="21"/>
              </w:rPr>
            </w:pPr>
            <w:r w:rsidRPr="00024DCA">
              <w:rPr>
                <w:rFonts w:ascii="宋体" w:hAnsi="宋体" w:hint="eastAsia"/>
                <w:bCs/>
                <w:color w:val="000000"/>
                <w:szCs w:val="21"/>
              </w:rPr>
              <w:t>标准值</w:t>
            </w:r>
            <w:r>
              <w:rPr>
                <w:rFonts w:ascii="宋体" w:hAnsi="宋体" w:hint="eastAsia"/>
                <w:bCs/>
                <w:color w:val="000000"/>
                <w:szCs w:val="21"/>
              </w:rPr>
              <w:t>/</w:t>
            </w:r>
            <w:proofErr w:type="spellStart"/>
            <w:r>
              <w:rPr>
                <w:rFonts w:ascii="宋体" w:hAnsi="宋体" w:hint="eastAsia"/>
                <w:bCs/>
                <w:color w:val="000000"/>
                <w:szCs w:val="21"/>
              </w:rPr>
              <w:t>m</w:t>
            </w:r>
            <w:r>
              <w:rPr>
                <w:rFonts w:ascii="宋体" w:hAnsi="宋体"/>
                <w:bCs/>
                <w:color w:val="000000"/>
                <w:szCs w:val="21"/>
              </w:rPr>
              <w:t>H</w:t>
            </w:r>
            <w:proofErr w:type="spellEnd"/>
          </w:p>
        </w:tc>
        <w:tc>
          <w:tcPr>
            <w:tcW w:w="1928" w:type="dxa"/>
            <w:vAlign w:val="center"/>
          </w:tcPr>
          <w:p w14:paraId="51B84A95" w14:textId="26FB3862" w:rsidR="00345554" w:rsidRPr="00024DCA" w:rsidRDefault="00345554" w:rsidP="00E816C7">
            <w:pPr>
              <w:jc w:val="center"/>
              <w:rPr>
                <w:rFonts w:ascii="宋体" w:hAnsi="宋体" w:hint="eastAsia"/>
                <w:bCs/>
                <w:color w:val="000000"/>
                <w:szCs w:val="21"/>
              </w:rPr>
            </w:pPr>
            <w:r w:rsidRPr="00024DCA">
              <w:rPr>
                <w:rFonts w:ascii="宋体" w:hAnsi="宋体" w:hint="eastAsia"/>
                <w:bCs/>
                <w:color w:val="000000"/>
                <w:szCs w:val="21"/>
              </w:rPr>
              <w:t>显示值</w:t>
            </w:r>
            <w:r>
              <w:rPr>
                <w:rFonts w:ascii="宋体" w:hAnsi="宋体" w:hint="eastAsia"/>
                <w:bCs/>
                <w:color w:val="000000"/>
                <w:szCs w:val="21"/>
              </w:rPr>
              <w:t>/</w:t>
            </w:r>
            <w:proofErr w:type="spellStart"/>
            <w:r>
              <w:rPr>
                <w:rFonts w:ascii="宋体" w:hAnsi="宋体" w:hint="eastAsia"/>
                <w:bCs/>
                <w:color w:val="000000"/>
                <w:szCs w:val="21"/>
              </w:rPr>
              <w:t>m</w:t>
            </w:r>
            <w:r>
              <w:rPr>
                <w:rFonts w:ascii="宋体" w:hAnsi="宋体"/>
                <w:bCs/>
                <w:color w:val="000000"/>
                <w:szCs w:val="21"/>
              </w:rPr>
              <w:t>H</w:t>
            </w:r>
            <w:proofErr w:type="spellEnd"/>
          </w:p>
        </w:tc>
        <w:tc>
          <w:tcPr>
            <w:tcW w:w="1928" w:type="dxa"/>
            <w:vAlign w:val="center"/>
          </w:tcPr>
          <w:p w14:paraId="261228B2" w14:textId="0BC96775" w:rsidR="00345554" w:rsidRPr="00024DCA" w:rsidRDefault="00345554" w:rsidP="00E816C7">
            <w:pPr>
              <w:jc w:val="center"/>
              <w:rPr>
                <w:rFonts w:ascii="宋体" w:hAnsi="宋体" w:hint="eastAsia"/>
                <w:bCs/>
                <w:color w:val="000000"/>
                <w:szCs w:val="21"/>
              </w:rPr>
            </w:pPr>
            <w:r w:rsidRPr="00024DCA">
              <w:rPr>
                <w:rFonts w:ascii="宋体" w:hAnsi="宋体" w:hint="eastAsia"/>
                <w:bCs/>
                <w:color w:val="000000"/>
                <w:szCs w:val="21"/>
              </w:rPr>
              <w:t>示值误差</w:t>
            </w:r>
            <w:r>
              <w:rPr>
                <w:rFonts w:ascii="宋体" w:hAnsi="宋体" w:hint="eastAsia"/>
                <w:bCs/>
                <w:color w:val="000000"/>
                <w:szCs w:val="21"/>
              </w:rPr>
              <w:t>/</w:t>
            </w:r>
            <w:proofErr w:type="spellStart"/>
            <w:r>
              <w:rPr>
                <w:rFonts w:ascii="宋体" w:hAnsi="宋体" w:hint="eastAsia"/>
                <w:bCs/>
                <w:color w:val="000000"/>
                <w:szCs w:val="21"/>
              </w:rPr>
              <w:t>m</w:t>
            </w:r>
            <w:r>
              <w:rPr>
                <w:rFonts w:ascii="宋体" w:hAnsi="宋体"/>
                <w:bCs/>
                <w:color w:val="000000"/>
                <w:szCs w:val="21"/>
              </w:rPr>
              <w:t>H</w:t>
            </w:r>
            <w:proofErr w:type="spellEnd"/>
          </w:p>
        </w:tc>
        <w:tc>
          <w:tcPr>
            <w:tcW w:w="1928" w:type="dxa"/>
            <w:vAlign w:val="center"/>
          </w:tcPr>
          <w:p w14:paraId="21B00417" w14:textId="5EFA3C1B" w:rsidR="00345554" w:rsidRPr="00024DCA" w:rsidRDefault="00CB02CB" w:rsidP="00E816C7">
            <w:pPr>
              <w:jc w:val="center"/>
              <w:rPr>
                <w:rFonts w:ascii="宋体" w:hAnsi="宋体" w:hint="eastAsia"/>
                <w:bCs/>
                <w:color w:val="000000"/>
                <w:szCs w:val="21"/>
              </w:rPr>
            </w:pPr>
            <w:bookmarkStart w:id="245" w:name="OLE_LINK21"/>
            <w:r w:rsidRPr="00024DCA">
              <w:rPr>
                <w:rFonts w:ascii="宋体" w:hAnsi="宋体" w:hint="eastAsia"/>
                <w:bCs/>
                <w:color w:val="000000"/>
                <w:szCs w:val="21"/>
              </w:rPr>
              <w:t>测量不确定度（</w:t>
            </w:r>
            <w:r w:rsidRPr="00345554">
              <w:rPr>
                <w:bCs/>
                <w:i/>
                <w:color w:val="000000"/>
                <w:szCs w:val="21"/>
              </w:rPr>
              <w:t>k</w:t>
            </w:r>
            <w:r w:rsidRPr="00024DCA">
              <w:rPr>
                <w:rFonts w:ascii="宋体" w:hAnsi="宋体" w:hint="eastAsia"/>
                <w:bCs/>
                <w:color w:val="000000"/>
                <w:szCs w:val="21"/>
              </w:rPr>
              <w:t>=2）</w:t>
            </w:r>
            <w:bookmarkEnd w:id="245"/>
          </w:p>
        </w:tc>
      </w:tr>
      <w:tr w:rsidR="00345554" w:rsidRPr="00024DCA" w14:paraId="2719F76B" w14:textId="77777777" w:rsidTr="00E816C7">
        <w:trPr>
          <w:trHeight w:val="340"/>
          <w:jc w:val="center"/>
        </w:trPr>
        <w:tc>
          <w:tcPr>
            <w:tcW w:w="1265" w:type="dxa"/>
            <w:vMerge w:val="restart"/>
            <w:vAlign w:val="center"/>
          </w:tcPr>
          <w:p w14:paraId="3AC8AE5C" w14:textId="77777777" w:rsidR="00345554" w:rsidRPr="00024DCA" w:rsidRDefault="00345554" w:rsidP="00E816C7">
            <w:pPr>
              <w:jc w:val="center"/>
              <w:rPr>
                <w:rFonts w:ascii="宋体" w:hAnsi="宋体" w:hint="eastAsia"/>
                <w:bCs/>
                <w:color w:val="000000"/>
                <w:szCs w:val="21"/>
              </w:rPr>
            </w:pPr>
          </w:p>
        </w:tc>
        <w:tc>
          <w:tcPr>
            <w:tcW w:w="1928" w:type="dxa"/>
            <w:vAlign w:val="center"/>
          </w:tcPr>
          <w:p w14:paraId="3FD5C016" w14:textId="77777777" w:rsidR="00345554" w:rsidRPr="00024DCA" w:rsidRDefault="00345554" w:rsidP="00E816C7">
            <w:pPr>
              <w:jc w:val="center"/>
              <w:rPr>
                <w:rFonts w:ascii="宋体" w:hAnsi="宋体" w:hint="eastAsia"/>
                <w:bCs/>
                <w:color w:val="000000"/>
                <w:szCs w:val="21"/>
              </w:rPr>
            </w:pPr>
          </w:p>
        </w:tc>
        <w:tc>
          <w:tcPr>
            <w:tcW w:w="1928" w:type="dxa"/>
            <w:vAlign w:val="center"/>
          </w:tcPr>
          <w:p w14:paraId="0636DC78" w14:textId="77777777" w:rsidR="00345554" w:rsidRPr="00024DCA" w:rsidRDefault="00345554" w:rsidP="00E816C7">
            <w:pPr>
              <w:jc w:val="center"/>
              <w:rPr>
                <w:rFonts w:ascii="宋体" w:hAnsi="宋体" w:hint="eastAsia"/>
                <w:bCs/>
                <w:color w:val="000000"/>
                <w:szCs w:val="21"/>
              </w:rPr>
            </w:pPr>
          </w:p>
        </w:tc>
        <w:tc>
          <w:tcPr>
            <w:tcW w:w="1928" w:type="dxa"/>
            <w:vAlign w:val="center"/>
          </w:tcPr>
          <w:p w14:paraId="01B49E38" w14:textId="77777777" w:rsidR="00345554" w:rsidRPr="00024DCA" w:rsidRDefault="00345554" w:rsidP="00E816C7">
            <w:pPr>
              <w:jc w:val="center"/>
              <w:rPr>
                <w:rFonts w:ascii="宋体" w:hAnsi="宋体" w:hint="eastAsia"/>
                <w:bCs/>
                <w:color w:val="000000"/>
                <w:szCs w:val="21"/>
              </w:rPr>
            </w:pPr>
          </w:p>
        </w:tc>
        <w:tc>
          <w:tcPr>
            <w:tcW w:w="1928" w:type="dxa"/>
            <w:vAlign w:val="center"/>
          </w:tcPr>
          <w:p w14:paraId="09268DC8" w14:textId="77777777" w:rsidR="00345554" w:rsidRPr="00024DCA" w:rsidRDefault="00345554" w:rsidP="00E816C7">
            <w:pPr>
              <w:jc w:val="center"/>
              <w:rPr>
                <w:rFonts w:ascii="宋体" w:hAnsi="宋体" w:hint="eastAsia"/>
                <w:bCs/>
                <w:color w:val="000000"/>
                <w:szCs w:val="21"/>
              </w:rPr>
            </w:pPr>
          </w:p>
        </w:tc>
      </w:tr>
      <w:tr w:rsidR="00345554" w:rsidRPr="00024DCA" w14:paraId="4D3D8825" w14:textId="77777777" w:rsidTr="00E816C7">
        <w:trPr>
          <w:trHeight w:val="340"/>
          <w:jc w:val="center"/>
        </w:trPr>
        <w:tc>
          <w:tcPr>
            <w:tcW w:w="1265" w:type="dxa"/>
            <w:vMerge/>
            <w:vAlign w:val="center"/>
          </w:tcPr>
          <w:p w14:paraId="2A359277" w14:textId="77777777" w:rsidR="00345554" w:rsidRPr="00024DCA" w:rsidRDefault="00345554" w:rsidP="00E816C7">
            <w:pPr>
              <w:jc w:val="center"/>
              <w:rPr>
                <w:rFonts w:ascii="宋体" w:hAnsi="宋体" w:hint="eastAsia"/>
                <w:bCs/>
                <w:color w:val="000000"/>
                <w:szCs w:val="21"/>
              </w:rPr>
            </w:pPr>
          </w:p>
        </w:tc>
        <w:tc>
          <w:tcPr>
            <w:tcW w:w="1928" w:type="dxa"/>
            <w:vAlign w:val="center"/>
          </w:tcPr>
          <w:p w14:paraId="64409836" w14:textId="77777777" w:rsidR="00345554" w:rsidRPr="00024DCA" w:rsidRDefault="00345554" w:rsidP="00E816C7">
            <w:pPr>
              <w:jc w:val="center"/>
              <w:rPr>
                <w:rFonts w:ascii="宋体" w:hAnsi="宋体" w:hint="eastAsia"/>
                <w:bCs/>
                <w:color w:val="000000"/>
                <w:szCs w:val="21"/>
              </w:rPr>
            </w:pPr>
          </w:p>
        </w:tc>
        <w:tc>
          <w:tcPr>
            <w:tcW w:w="1928" w:type="dxa"/>
            <w:vAlign w:val="center"/>
          </w:tcPr>
          <w:p w14:paraId="1D1C41EC" w14:textId="77777777" w:rsidR="00345554" w:rsidRPr="00024DCA" w:rsidRDefault="00345554" w:rsidP="00E816C7">
            <w:pPr>
              <w:jc w:val="center"/>
              <w:rPr>
                <w:rFonts w:ascii="宋体" w:hAnsi="宋体" w:hint="eastAsia"/>
                <w:bCs/>
                <w:color w:val="000000"/>
                <w:szCs w:val="21"/>
              </w:rPr>
            </w:pPr>
          </w:p>
        </w:tc>
        <w:tc>
          <w:tcPr>
            <w:tcW w:w="1928" w:type="dxa"/>
            <w:vAlign w:val="center"/>
          </w:tcPr>
          <w:p w14:paraId="6019C4E9" w14:textId="77777777" w:rsidR="00345554" w:rsidRPr="00024DCA" w:rsidRDefault="00345554" w:rsidP="00E816C7">
            <w:pPr>
              <w:jc w:val="center"/>
              <w:rPr>
                <w:rFonts w:ascii="宋体" w:hAnsi="宋体" w:hint="eastAsia"/>
                <w:bCs/>
                <w:color w:val="000000"/>
                <w:szCs w:val="21"/>
              </w:rPr>
            </w:pPr>
          </w:p>
        </w:tc>
        <w:tc>
          <w:tcPr>
            <w:tcW w:w="1928" w:type="dxa"/>
            <w:vAlign w:val="center"/>
          </w:tcPr>
          <w:p w14:paraId="57A4181A" w14:textId="77777777" w:rsidR="00345554" w:rsidRPr="00024DCA" w:rsidRDefault="00345554" w:rsidP="00E816C7">
            <w:pPr>
              <w:jc w:val="center"/>
              <w:rPr>
                <w:rFonts w:ascii="宋体" w:hAnsi="宋体" w:hint="eastAsia"/>
                <w:bCs/>
                <w:color w:val="000000"/>
                <w:szCs w:val="21"/>
              </w:rPr>
            </w:pPr>
          </w:p>
        </w:tc>
      </w:tr>
      <w:tr w:rsidR="000816E6" w:rsidRPr="00024DCA" w14:paraId="0A694CC9" w14:textId="77777777" w:rsidTr="00E816C7">
        <w:trPr>
          <w:trHeight w:val="340"/>
          <w:jc w:val="center"/>
        </w:trPr>
        <w:tc>
          <w:tcPr>
            <w:tcW w:w="1265" w:type="dxa"/>
            <w:vMerge/>
            <w:vAlign w:val="center"/>
          </w:tcPr>
          <w:p w14:paraId="69ABF36A" w14:textId="77777777" w:rsidR="000816E6" w:rsidRPr="00024DCA" w:rsidRDefault="000816E6" w:rsidP="00E816C7">
            <w:pPr>
              <w:jc w:val="center"/>
              <w:rPr>
                <w:rFonts w:ascii="宋体" w:hAnsi="宋体" w:hint="eastAsia"/>
                <w:bCs/>
                <w:color w:val="000000"/>
                <w:szCs w:val="21"/>
              </w:rPr>
            </w:pPr>
          </w:p>
        </w:tc>
        <w:tc>
          <w:tcPr>
            <w:tcW w:w="1928" w:type="dxa"/>
            <w:vAlign w:val="center"/>
          </w:tcPr>
          <w:p w14:paraId="04A61BA1" w14:textId="77777777" w:rsidR="000816E6" w:rsidRPr="00024DCA" w:rsidRDefault="000816E6" w:rsidP="00E816C7">
            <w:pPr>
              <w:jc w:val="center"/>
              <w:rPr>
                <w:rFonts w:ascii="宋体" w:hAnsi="宋体" w:hint="eastAsia"/>
                <w:bCs/>
                <w:color w:val="000000"/>
                <w:szCs w:val="21"/>
              </w:rPr>
            </w:pPr>
          </w:p>
        </w:tc>
        <w:tc>
          <w:tcPr>
            <w:tcW w:w="1928" w:type="dxa"/>
            <w:vAlign w:val="center"/>
          </w:tcPr>
          <w:p w14:paraId="737E9519" w14:textId="77777777" w:rsidR="000816E6" w:rsidRPr="00024DCA" w:rsidRDefault="000816E6" w:rsidP="00E816C7">
            <w:pPr>
              <w:jc w:val="center"/>
              <w:rPr>
                <w:rFonts w:ascii="宋体" w:hAnsi="宋体" w:hint="eastAsia"/>
                <w:bCs/>
                <w:color w:val="000000"/>
                <w:szCs w:val="21"/>
              </w:rPr>
            </w:pPr>
          </w:p>
        </w:tc>
        <w:tc>
          <w:tcPr>
            <w:tcW w:w="1928" w:type="dxa"/>
            <w:vAlign w:val="center"/>
          </w:tcPr>
          <w:p w14:paraId="5A2AE754" w14:textId="77777777" w:rsidR="000816E6" w:rsidRPr="00024DCA" w:rsidRDefault="000816E6" w:rsidP="00E816C7">
            <w:pPr>
              <w:jc w:val="center"/>
              <w:rPr>
                <w:rFonts w:ascii="宋体" w:hAnsi="宋体" w:hint="eastAsia"/>
                <w:bCs/>
                <w:color w:val="000000"/>
                <w:szCs w:val="21"/>
              </w:rPr>
            </w:pPr>
          </w:p>
        </w:tc>
        <w:tc>
          <w:tcPr>
            <w:tcW w:w="1928" w:type="dxa"/>
            <w:vAlign w:val="center"/>
          </w:tcPr>
          <w:p w14:paraId="3AF9561C" w14:textId="77777777" w:rsidR="000816E6" w:rsidRPr="00024DCA" w:rsidRDefault="000816E6" w:rsidP="00E816C7">
            <w:pPr>
              <w:jc w:val="center"/>
              <w:rPr>
                <w:rFonts w:ascii="宋体" w:hAnsi="宋体" w:hint="eastAsia"/>
                <w:bCs/>
                <w:color w:val="000000"/>
                <w:szCs w:val="21"/>
              </w:rPr>
            </w:pPr>
          </w:p>
        </w:tc>
      </w:tr>
      <w:tr w:rsidR="00345554" w:rsidRPr="00024DCA" w14:paraId="79E8ECA0" w14:textId="77777777" w:rsidTr="00E816C7">
        <w:trPr>
          <w:trHeight w:val="340"/>
          <w:jc w:val="center"/>
        </w:trPr>
        <w:tc>
          <w:tcPr>
            <w:tcW w:w="1265" w:type="dxa"/>
            <w:vMerge/>
            <w:vAlign w:val="center"/>
          </w:tcPr>
          <w:p w14:paraId="4C9CC018" w14:textId="77777777" w:rsidR="00345554" w:rsidRPr="00024DCA" w:rsidRDefault="00345554" w:rsidP="00E816C7">
            <w:pPr>
              <w:jc w:val="center"/>
              <w:rPr>
                <w:rFonts w:ascii="宋体" w:hAnsi="宋体" w:hint="eastAsia"/>
                <w:bCs/>
                <w:color w:val="000000"/>
                <w:szCs w:val="21"/>
              </w:rPr>
            </w:pPr>
          </w:p>
        </w:tc>
        <w:tc>
          <w:tcPr>
            <w:tcW w:w="1928" w:type="dxa"/>
            <w:vAlign w:val="center"/>
          </w:tcPr>
          <w:p w14:paraId="34822B97" w14:textId="77777777" w:rsidR="00345554" w:rsidRPr="00024DCA" w:rsidRDefault="00345554" w:rsidP="00E816C7">
            <w:pPr>
              <w:jc w:val="center"/>
              <w:rPr>
                <w:rFonts w:ascii="宋体" w:hAnsi="宋体" w:hint="eastAsia"/>
                <w:bCs/>
                <w:color w:val="000000"/>
                <w:szCs w:val="21"/>
              </w:rPr>
            </w:pPr>
          </w:p>
        </w:tc>
        <w:tc>
          <w:tcPr>
            <w:tcW w:w="1928" w:type="dxa"/>
            <w:vAlign w:val="center"/>
          </w:tcPr>
          <w:p w14:paraId="00CF15A7" w14:textId="77777777" w:rsidR="00345554" w:rsidRPr="00024DCA" w:rsidRDefault="00345554" w:rsidP="00E816C7">
            <w:pPr>
              <w:jc w:val="center"/>
              <w:rPr>
                <w:rFonts w:ascii="宋体" w:hAnsi="宋体" w:hint="eastAsia"/>
                <w:bCs/>
                <w:color w:val="000000"/>
                <w:szCs w:val="21"/>
              </w:rPr>
            </w:pPr>
          </w:p>
        </w:tc>
        <w:tc>
          <w:tcPr>
            <w:tcW w:w="1928" w:type="dxa"/>
            <w:vAlign w:val="center"/>
          </w:tcPr>
          <w:p w14:paraId="237E5A52" w14:textId="77777777" w:rsidR="00345554" w:rsidRPr="00024DCA" w:rsidRDefault="00345554" w:rsidP="00E816C7">
            <w:pPr>
              <w:jc w:val="center"/>
              <w:rPr>
                <w:rFonts w:ascii="宋体" w:hAnsi="宋体" w:hint="eastAsia"/>
                <w:bCs/>
                <w:color w:val="000000"/>
                <w:szCs w:val="21"/>
              </w:rPr>
            </w:pPr>
          </w:p>
        </w:tc>
        <w:tc>
          <w:tcPr>
            <w:tcW w:w="1928" w:type="dxa"/>
          </w:tcPr>
          <w:p w14:paraId="415BCD8A" w14:textId="77777777" w:rsidR="00345554" w:rsidRPr="00024DCA" w:rsidRDefault="00345554" w:rsidP="00E816C7">
            <w:pPr>
              <w:jc w:val="center"/>
              <w:rPr>
                <w:rFonts w:ascii="宋体" w:hAnsi="宋体" w:hint="eastAsia"/>
                <w:bCs/>
                <w:color w:val="000000"/>
                <w:szCs w:val="21"/>
              </w:rPr>
            </w:pPr>
          </w:p>
        </w:tc>
      </w:tr>
      <w:tr w:rsidR="00345554" w:rsidRPr="00024DCA" w14:paraId="2852D561" w14:textId="77777777" w:rsidTr="00E816C7">
        <w:trPr>
          <w:trHeight w:val="340"/>
          <w:jc w:val="center"/>
        </w:trPr>
        <w:tc>
          <w:tcPr>
            <w:tcW w:w="1265" w:type="dxa"/>
            <w:vMerge/>
            <w:vAlign w:val="center"/>
          </w:tcPr>
          <w:p w14:paraId="77CAB533" w14:textId="77777777" w:rsidR="00345554" w:rsidRPr="00024DCA" w:rsidRDefault="00345554" w:rsidP="00E816C7">
            <w:pPr>
              <w:jc w:val="center"/>
              <w:rPr>
                <w:rFonts w:ascii="宋体" w:hAnsi="宋体" w:hint="eastAsia"/>
                <w:bCs/>
                <w:color w:val="000000"/>
                <w:szCs w:val="21"/>
              </w:rPr>
            </w:pPr>
          </w:p>
        </w:tc>
        <w:tc>
          <w:tcPr>
            <w:tcW w:w="1928" w:type="dxa"/>
            <w:vAlign w:val="center"/>
          </w:tcPr>
          <w:p w14:paraId="36966821" w14:textId="77777777" w:rsidR="00345554" w:rsidRPr="00024DCA" w:rsidRDefault="00345554" w:rsidP="00E816C7">
            <w:pPr>
              <w:jc w:val="center"/>
              <w:rPr>
                <w:rFonts w:ascii="宋体" w:hAnsi="宋体" w:hint="eastAsia"/>
                <w:bCs/>
                <w:color w:val="000000"/>
                <w:szCs w:val="21"/>
              </w:rPr>
            </w:pPr>
          </w:p>
        </w:tc>
        <w:tc>
          <w:tcPr>
            <w:tcW w:w="1928" w:type="dxa"/>
            <w:vAlign w:val="center"/>
          </w:tcPr>
          <w:p w14:paraId="4325848B" w14:textId="77777777" w:rsidR="00345554" w:rsidRPr="00024DCA" w:rsidRDefault="00345554" w:rsidP="00E816C7">
            <w:pPr>
              <w:jc w:val="center"/>
              <w:rPr>
                <w:rFonts w:ascii="宋体" w:hAnsi="宋体" w:hint="eastAsia"/>
                <w:bCs/>
                <w:color w:val="000000"/>
                <w:szCs w:val="21"/>
              </w:rPr>
            </w:pPr>
          </w:p>
        </w:tc>
        <w:tc>
          <w:tcPr>
            <w:tcW w:w="1928" w:type="dxa"/>
            <w:vAlign w:val="center"/>
          </w:tcPr>
          <w:p w14:paraId="115A9813" w14:textId="77777777" w:rsidR="00345554" w:rsidRPr="00024DCA" w:rsidRDefault="00345554" w:rsidP="00E816C7">
            <w:pPr>
              <w:jc w:val="center"/>
              <w:rPr>
                <w:rFonts w:ascii="宋体" w:hAnsi="宋体" w:hint="eastAsia"/>
                <w:bCs/>
                <w:color w:val="000000"/>
                <w:szCs w:val="21"/>
              </w:rPr>
            </w:pPr>
          </w:p>
        </w:tc>
        <w:tc>
          <w:tcPr>
            <w:tcW w:w="1928" w:type="dxa"/>
          </w:tcPr>
          <w:p w14:paraId="5B88C0A1" w14:textId="77777777" w:rsidR="00345554" w:rsidRPr="00024DCA" w:rsidRDefault="00345554" w:rsidP="00E816C7">
            <w:pPr>
              <w:jc w:val="center"/>
              <w:rPr>
                <w:rFonts w:ascii="宋体" w:hAnsi="宋体" w:hint="eastAsia"/>
                <w:bCs/>
                <w:color w:val="000000"/>
                <w:szCs w:val="21"/>
              </w:rPr>
            </w:pPr>
          </w:p>
        </w:tc>
      </w:tr>
      <w:tr w:rsidR="00345554" w:rsidRPr="00024DCA" w14:paraId="21327236" w14:textId="77777777" w:rsidTr="00E816C7">
        <w:trPr>
          <w:trHeight w:val="340"/>
          <w:jc w:val="center"/>
        </w:trPr>
        <w:tc>
          <w:tcPr>
            <w:tcW w:w="1265" w:type="dxa"/>
            <w:vMerge/>
            <w:vAlign w:val="center"/>
          </w:tcPr>
          <w:p w14:paraId="0CD0AB81" w14:textId="77777777" w:rsidR="00345554" w:rsidRPr="00024DCA" w:rsidRDefault="00345554" w:rsidP="00E816C7">
            <w:pPr>
              <w:jc w:val="center"/>
              <w:rPr>
                <w:rFonts w:ascii="宋体" w:hAnsi="宋体" w:hint="eastAsia"/>
                <w:bCs/>
                <w:color w:val="000000"/>
                <w:szCs w:val="21"/>
              </w:rPr>
            </w:pPr>
          </w:p>
        </w:tc>
        <w:tc>
          <w:tcPr>
            <w:tcW w:w="1928" w:type="dxa"/>
            <w:vAlign w:val="center"/>
          </w:tcPr>
          <w:p w14:paraId="3C502F5B" w14:textId="77777777" w:rsidR="00345554" w:rsidRPr="00024DCA" w:rsidRDefault="00345554" w:rsidP="00E816C7">
            <w:pPr>
              <w:jc w:val="center"/>
              <w:rPr>
                <w:rFonts w:ascii="宋体" w:hAnsi="宋体" w:hint="eastAsia"/>
                <w:bCs/>
                <w:color w:val="000000"/>
                <w:szCs w:val="21"/>
              </w:rPr>
            </w:pPr>
          </w:p>
        </w:tc>
        <w:tc>
          <w:tcPr>
            <w:tcW w:w="1928" w:type="dxa"/>
            <w:vAlign w:val="center"/>
          </w:tcPr>
          <w:p w14:paraId="6B359870" w14:textId="77777777" w:rsidR="00345554" w:rsidRPr="00024DCA" w:rsidRDefault="00345554" w:rsidP="00E816C7">
            <w:pPr>
              <w:jc w:val="center"/>
              <w:rPr>
                <w:rFonts w:ascii="宋体" w:hAnsi="宋体" w:hint="eastAsia"/>
                <w:bCs/>
                <w:color w:val="000000"/>
                <w:szCs w:val="21"/>
              </w:rPr>
            </w:pPr>
          </w:p>
        </w:tc>
        <w:tc>
          <w:tcPr>
            <w:tcW w:w="1928" w:type="dxa"/>
            <w:vAlign w:val="center"/>
          </w:tcPr>
          <w:p w14:paraId="0225ED7D" w14:textId="77777777" w:rsidR="00345554" w:rsidRPr="00024DCA" w:rsidRDefault="00345554" w:rsidP="00E816C7">
            <w:pPr>
              <w:jc w:val="center"/>
              <w:rPr>
                <w:rFonts w:ascii="宋体" w:hAnsi="宋体" w:hint="eastAsia"/>
                <w:bCs/>
                <w:color w:val="000000"/>
                <w:szCs w:val="21"/>
              </w:rPr>
            </w:pPr>
          </w:p>
        </w:tc>
        <w:tc>
          <w:tcPr>
            <w:tcW w:w="1928" w:type="dxa"/>
          </w:tcPr>
          <w:p w14:paraId="04147E00" w14:textId="77777777" w:rsidR="00345554" w:rsidRPr="00024DCA" w:rsidRDefault="00345554" w:rsidP="00E816C7">
            <w:pPr>
              <w:jc w:val="center"/>
              <w:rPr>
                <w:rFonts w:ascii="宋体" w:hAnsi="宋体" w:hint="eastAsia"/>
                <w:bCs/>
                <w:color w:val="000000"/>
                <w:szCs w:val="21"/>
              </w:rPr>
            </w:pPr>
          </w:p>
        </w:tc>
      </w:tr>
      <w:tr w:rsidR="00345554" w:rsidRPr="00024DCA" w14:paraId="5F85F9F5" w14:textId="77777777" w:rsidTr="00E816C7">
        <w:trPr>
          <w:trHeight w:val="340"/>
          <w:jc w:val="center"/>
        </w:trPr>
        <w:tc>
          <w:tcPr>
            <w:tcW w:w="1265" w:type="dxa"/>
            <w:vMerge w:val="restart"/>
            <w:vAlign w:val="center"/>
          </w:tcPr>
          <w:p w14:paraId="27545288" w14:textId="77777777" w:rsidR="00345554" w:rsidRPr="00024DCA" w:rsidRDefault="00345554" w:rsidP="00E816C7">
            <w:pPr>
              <w:jc w:val="center"/>
              <w:rPr>
                <w:rFonts w:ascii="宋体" w:hAnsi="宋体" w:hint="eastAsia"/>
                <w:bCs/>
                <w:color w:val="000000"/>
                <w:szCs w:val="21"/>
              </w:rPr>
            </w:pPr>
          </w:p>
        </w:tc>
        <w:tc>
          <w:tcPr>
            <w:tcW w:w="1928" w:type="dxa"/>
            <w:vAlign w:val="center"/>
          </w:tcPr>
          <w:p w14:paraId="68EEFC97" w14:textId="77777777" w:rsidR="00345554" w:rsidRPr="00024DCA" w:rsidRDefault="00345554" w:rsidP="00E816C7">
            <w:pPr>
              <w:jc w:val="center"/>
              <w:rPr>
                <w:rFonts w:ascii="宋体" w:hAnsi="宋体" w:hint="eastAsia"/>
                <w:bCs/>
                <w:color w:val="000000"/>
                <w:szCs w:val="21"/>
              </w:rPr>
            </w:pPr>
          </w:p>
        </w:tc>
        <w:tc>
          <w:tcPr>
            <w:tcW w:w="1928" w:type="dxa"/>
            <w:vAlign w:val="center"/>
          </w:tcPr>
          <w:p w14:paraId="335D127F" w14:textId="77777777" w:rsidR="00345554" w:rsidRPr="00024DCA" w:rsidRDefault="00345554" w:rsidP="00E816C7">
            <w:pPr>
              <w:jc w:val="center"/>
              <w:rPr>
                <w:rFonts w:ascii="宋体" w:hAnsi="宋体" w:hint="eastAsia"/>
                <w:bCs/>
                <w:color w:val="000000"/>
                <w:szCs w:val="21"/>
              </w:rPr>
            </w:pPr>
          </w:p>
        </w:tc>
        <w:tc>
          <w:tcPr>
            <w:tcW w:w="1928" w:type="dxa"/>
            <w:vAlign w:val="center"/>
          </w:tcPr>
          <w:p w14:paraId="149B6802" w14:textId="77777777" w:rsidR="00345554" w:rsidRPr="00024DCA" w:rsidRDefault="00345554" w:rsidP="00E816C7">
            <w:pPr>
              <w:jc w:val="center"/>
              <w:rPr>
                <w:rFonts w:ascii="宋体" w:hAnsi="宋体" w:hint="eastAsia"/>
                <w:bCs/>
                <w:color w:val="000000"/>
                <w:szCs w:val="21"/>
              </w:rPr>
            </w:pPr>
          </w:p>
        </w:tc>
        <w:tc>
          <w:tcPr>
            <w:tcW w:w="1928" w:type="dxa"/>
          </w:tcPr>
          <w:p w14:paraId="28F1CE59" w14:textId="77777777" w:rsidR="00345554" w:rsidRPr="00024DCA" w:rsidRDefault="00345554" w:rsidP="00E816C7">
            <w:pPr>
              <w:jc w:val="center"/>
              <w:rPr>
                <w:rFonts w:ascii="宋体" w:hAnsi="宋体" w:hint="eastAsia"/>
                <w:bCs/>
                <w:color w:val="000000"/>
                <w:szCs w:val="21"/>
              </w:rPr>
            </w:pPr>
          </w:p>
        </w:tc>
      </w:tr>
      <w:tr w:rsidR="000816E6" w:rsidRPr="00024DCA" w14:paraId="1BBC3C73" w14:textId="77777777" w:rsidTr="00E816C7">
        <w:trPr>
          <w:trHeight w:val="340"/>
          <w:jc w:val="center"/>
        </w:trPr>
        <w:tc>
          <w:tcPr>
            <w:tcW w:w="1265" w:type="dxa"/>
            <w:vMerge/>
            <w:vAlign w:val="center"/>
          </w:tcPr>
          <w:p w14:paraId="4C12E225" w14:textId="77777777" w:rsidR="000816E6" w:rsidRPr="00024DCA" w:rsidRDefault="000816E6" w:rsidP="00E816C7">
            <w:pPr>
              <w:jc w:val="center"/>
              <w:rPr>
                <w:rFonts w:ascii="宋体" w:hAnsi="宋体" w:hint="eastAsia"/>
                <w:bCs/>
                <w:color w:val="000000"/>
                <w:szCs w:val="21"/>
              </w:rPr>
            </w:pPr>
          </w:p>
        </w:tc>
        <w:tc>
          <w:tcPr>
            <w:tcW w:w="1928" w:type="dxa"/>
            <w:vAlign w:val="center"/>
          </w:tcPr>
          <w:p w14:paraId="0B7A7B03" w14:textId="77777777" w:rsidR="000816E6" w:rsidRPr="00024DCA" w:rsidRDefault="000816E6" w:rsidP="00E816C7">
            <w:pPr>
              <w:jc w:val="center"/>
              <w:rPr>
                <w:rFonts w:ascii="宋体" w:hAnsi="宋体" w:hint="eastAsia"/>
                <w:bCs/>
                <w:color w:val="000000"/>
                <w:szCs w:val="21"/>
              </w:rPr>
            </w:pPr>
          </w:p>
        </w:tc>
        <w:tc>
          <w:tcPr>
            <w:tcW w:w="1928" w:type="dxa"/>
            <w:vAlign w:val="center"/>
          </w:tcPr>
          <w:p w14:paraId="74CDE632" w14:textId="77777777" w:rsidR="000816E6" w:rsidRPr="00024DCA" w:rsidRDefault="000816E6" w:rsidP="00E816C7">
            <w:pPr>
              <w:jc w:val="center"/>
              <w:rPr>
                <w:rFonts w:ascii="宋体" w:hAnsi="宋体" w:hint="eastAsia"/>
                <w:bCs/>
                <w:color w:val="000000"/>
                <w:szCs w:val="21"/>
              </w:rPr>
            </w:pPr>
          </w:p>
        </w:tc>
        <w:tc>
          <w:tcPr>
            <w:tcW w:w="1928" w:type="dxa"/>
            <w:vAlign w:val="center"/>
          </w:tcPr>
          <w:p w14:paraId="1A0510A4" w14:textId="77777777" w:rsidR="000816E6" w:rsidRPr="00024DCA" w:rsidRDefault="000816E6" w:rsidP="00E816C7">
            <w:pPr>
              <w:jc w:val="center"/>
              <w:rPr>
                <w:rFonts w:ascii="宋体" w:hAnsi="宋体" w:hint="eastAsia"/>
                <w:bCs/>
                <w:color w:val="000000"/>
                <w:szCs w:val="21"/>
              </w:rPr>
            </w:pPr>
          </w:p>
        </w:tc>
        <w:tc>
          <w:tcPr>
            <w:tcW w:w="1928" w:type="dxa"/>
          </w:tcPr>
          <w:p w14:paraId="4F5C1C73" w14:textId="77777777" w:rsidR="000816E6" w:rsidRPr="00024DCA" w:rsidRDefault="000816E6" w:rsidP="00E816C7">
            <w:pPr>
              <w:jc w:val="center"/>
              <w:rPr>
                <w:rFonts w:ascii="宋体" w:hAnsi="宋体" w:hint="eastAsia"/>
                <w:bCs/>
                <w:color w:val="000000"/>
                <w:szCs w:val="21"/>
              </w:rPr>
            </w:pPr>
          </w:p>
        </w:tc>
      </w:tr>
      <w:tr w:rsidR="00345554" w:rsidRPr="00024DCA" w14:paraId="4B93095E" w14:textId="77777777" w:rsidTr="00E816C7">
        <w:trPr>
          <w:trHeight w:val="340"/>
          <w:jc w:val="center"/>
        </w:trPr>
        <w:tc>
          <w:tcPr>
            <w:tcW w:w="1265" w:type="dxa"/>
            <w:vMerge/>
            <w:vAlign w:val="center"/>
          </w:tcPr>
          <w:p w14:paraId="31D30CBD" w14:textId="77777777" w:rsidR="00345554" w:rsidRPr="00024DCA" w:rsidRDefault="00345554" w:rsidP="00E816C7">
            <w:pPr>
              <w:jc w:val="center"/>
              <w:rPr>
                <w:rFonts w:ascii="宋体" w:hAnsi="宋体" w:hint="eastAsia"/>
                <w:bCs/>
                <w:color w:val="000000"/>
                <w:szCs w:val="21"/>
              </w:rPr>
            </w:pPr>
          </w:p>
        </w:tc>
        <w:tc>
          <w:tcPr>
            <w:tcW w:w="1928" w:type="dxa"/>
            <w:vAlign w:val="center"/>
          </w:tcPr>
          <w:p w14:paraId="089C753F" w14:textId="77777777" w:rsidR="00345554" w:rsidRPr="00024DCA" w:rsidRDefault="00345554" w:rsidP="00E816C7">
            <w:pPr>
              <w:jc w:val="center"/>
              <w:rPr>
                <w:rFonts w:ascii="宋体" w:hAnsi="宋体" w:hint="eastAsia"/>
                <w:bCs/>
                <w:color w:val="000000"/>
                <w:szCs w:val="21"/>
              </w:rPr>
            </w:pPr>
          </w:p>
        </w:tc>
        <w:tc>
          <w:tcPr>
            <w:tcW w:w="1928" w:type="dxa"/>
            <w:vAlign w:val="center"/>
          </w:tcPr>
          <w:p w14:paraId="754AA968" w14:textId="77777777" w:rsidR="00345554" w:rsidRPr="00024DCA" w:rsidRDefault="00345554" w:rsidP="00E816C7">
            <w:pPr>
              <w:jc w:val="center"/>
              <w:rPr>
                <w:rFonts w:ascii="宋体" w:hAnsi="宋体" w:hint="eastAsia"/>
                <w:bCs/>
                <w:color w:val="000000"/>
                <w:szCs w:val="21"/>
              </w:rPr>
            </w:pPr>
          </w:p>
        </w:tc>
        <w:tc>
          <w:tcPr>
            <w:tcW w:w="1928" w:type="dxa"/>
            <w:vAlign w:val="center"/>
          </w:tcPr>
          <w:p w14:paraId="4C51EB79" w14:textId="77777777" w:rsidR="00345554" w:rsidRPr="00024DCA" w:rsidRDefault="00345554" w:rsidP="00E816C7">
            <w:pPr>
              <w:jc w:val="center"/>
              <w:rPr>
                <w:rFonts w:ascii="宋体" w:hAnsi="宋体" w:hint="eastAsia"/>
                <w:bCs/>
                <w:color w:val="000000"/>
                <w:szCs w:val="21"/>
              </w:rPr>
            </w:pPr>
          </w:p>
        </w:tc>
        <w:tc>
          <w:tcPr>
            <w:tcW w:w="1928" w:type="dxa"/>
          </w:tcPr>
          <w:p w14:paraId="7DC361FC" w14:textId="77777777" w:rsidR="00345554" w:rsidRPr="00024DCA" w:rsidRDefault="00345554" w:rsidP="00E816C7">
            <w:pPr>
              <w:jc w:val="center"/>
              <w:rPr>
                <w:rFonts w:ascii="宋体" w:hAnsi="宋体" w:hint="eastAsia"/>
                <w:bCs/>
                <w:color w:val="000000"/>
                <w:szCs w:val="21"/>
              </w:rPr>
            </w:pPr>
          </w:p>
        </w:tc>
      </w:tr>
      <w:tr w:rsidR="00345554" w:rsidRPr="00024DCA" w14:paraId="3CA8F2A5" w14:textId="77777777" w:rsidTr="00E816C7">
        <w:trPr>
          <w:trHeight w:val="340"/>
          <w:jc w:val="center"/>
        </w:trPr>
        <w:tc>
          <w:tcPr>
            <w:tcW w:w="1265" w:type="dxa"/>
            <w:vMerge/>
            <w:vAlign w:val="center"/>
          </w:tcPr>
          <w:p w14:paraId="62DB28B3" w14:textId="77777777" w:rsidR="00345554" w:rsidRPr="00024DCA" w:rsidRDefault="00345554" w:rsidP="00E816C7">
            <w:pPr>
              <w:jc w:val="center"/>
              <w:rPr>
                <w:rFonts w:ascii="宋体" w:hAnsi="宋体" w:hint="eastAsia"/>
                <w:bCs/>
                <w:color w:val="000000"/>
                <w:szCs w:val="21"/>
              </w:rPr>
            </w:pPr>
          </w:p>
        </w:tc>
        <w:tc>
          <w:tcPr>
            <w:tcW w:w="1928" w:type="dxa"/>
            <w:vAlign w:val="center"/>
          </w:tcPr>
          <w:p w14:paraId="0CB534CB" w14:textId="77777777" w:rsidR="00345554" w:rsidRPr="00024DCA" w:rsidRDefault="00345554" w:rsidP="00E816C7">
            <w:pPr>
              <w:jc w:val="center"/>
              <w:rPr>
                <w:rFonts w:ascii="宋体" w:hAnsi="宋体" w:hint="eastAsia"/>
                <w:bCs/>
                <w:color w:val="000000"/>
                <w:szCs w:val="21"/>
              </w:rPr>
            </w:pPr>
          </w:p>
        </w:tc>
        <w:tc>
          <w:tcPr>
            <w:tcW w:w="1928" w:type="dxa"/>
            <w:vAlign w:val="center"/>
          </w:tcPr>
          <w:p w14:paraId="1EB71A74" w14:textId="77777777" w:rsidR="00345554" w:rsidRPr="00024DCA" w:rsidRDefault="00345554" w:rsidP="00E816C7">
            <w:pPr>
              <w:jc w:val="center"/>
              <w:rPr>
                <w:rFonts w:ascii="宋体" w:hAnsi="宋体" w:hint="eastAsia"/>
                <w:bCs/>
                <w:color w:val="000000"/>
                <w:szCs w:val="21"/>
              </w:rPr>
            </w:pPr>
          </w:p>
        </w:tc>
        <w:tc>
          <w:tcPr>
            <w:tcW w:w="1928" w:type="dxa"/>
            <w:vAlign w:val="center"/>
          </w:tcPr>
          <w:p w14:paraId="717E8B49" w14:textId="77777777" w:rsidR="00345554" w:rsidRPr="00024DCA" w:rsidRDefault="00345554" w:rsidP="00E816C7">
            <w:pPr>
              <w:jc w:val="center"/>
              <w:rPr>
                <w:rFonts w:ascii="宋体" w:hAnsi="宋体" w:hint="eastAsia"/>
                <w:bCs/>
                <w:color w:val="000000"/>
                <w:szCs w:val="21"/>
              </w:rPr>
            </w:pPr>
          </w:p>
        </w:tc>
        <w:tc>
          <w:tcPr>
            <w:tcW w:w="1928" w:type="dxa"/>
          </w:tcPr>
          <w:p w14:paraId="1EB263BC" w14:textId="77777777" w:rsidR="00345554" w:rsidRPr="00024DCA" w:rsidRDefault="00345554" w:rsidP="00E816C7">
            <w:pPr>
              <w:jc w:val="center"/>
              <w:rPr>
                <w:rFonts w:ascii="宋体" w:hAnsi="宋体" w:hint="eastAsia"/>
                <w:bCs/>
                <w:color w:val="000000"/>
                <w:szCs w:val="21"/>
              </w:rPr>
            </w:pPr>
          </w:p>
        </w:tc>
      </w:tr>
    </w:tbl>
    <w:p w14:paraId="472EA779" w14:textId="77777777" w:rsidR="000816E6" w:rsidRDefault="000816E6" w:rsidP="00961DAA">
      <w:pPr>
        <w:spacing w:line="360" w:lineRule="auto"/>
        <w:outlineLvl w:val="0"/>
        <w:rPr>
          <w:rFonts w:ascii="黑体" w:eastAsia="黑体"/>
          <w:sz w:val="28"/>
          <w:szCs w:val="28"/>
        </w:rPr>
      </w:pPr>
      <w:bookmarkStart w:id="246" w:name="_Toc298321450"/>
      <w:bookmarkStart w:id="247" w:name="_Toc381281051"/>
      <w:bookmarkStart w:id="248" w:name="_Toc381281383"/>
      <w:bookmarkStart w:id="249" w:name="_Toc381281536"/>
      <w:bookmarkStart w:id="250" w:name="_Toc387411790"/>
      <w:bookmarkStart w:id="251" w:name="_Toc387414402"/>
      <w:bookmarkStart w:id="252" w:name="_Toc403998174"/>
      <w:bookmarkStart w:id="253" w:name="_Toc404352482"/>
      <w:bookmarkStart w:id="254" w:name="_Toc411243172"/>
      <w:bookmarkStart w:id="255" w:name="_Toc504554158"/>
    </w:p>
    <w:p w14:paraId="3B697709" w14:textId="1F67C4FF" w:rsidR="000816E6" w:rsidRPr="000816E6" w:rsidRDefault="000816E6" w:rsidP="000816E6">
      <w:pPr>
        <w:snapToGrid w:val="0"/>
        <w:spacing w:beforeLines="50" w:before="156"/>
        <w:jc w:val="center"/>
        <w:rPr>
          <w:sz w:val="18"/>
          <w:szCs w:val="18"/>
        </w:rPr>
      </w:pPr>
      <w:bookmarkStart w:id="256" w:name="OLE_LINK18"/>
      <w:r>
        <w:rPr>
          <w:rFonts w:hint="eastAsia"/>
          <w:sz w:val="18"/>
          <w:szCs w:val="18"/>
        </w:rPr>
        <w:t>第</w:t>
      </w:r>
      <w:r>
        <w:rPr>
          <w:rFonts w:hint="eastAsia"/>
          <w:sz w:val="18"/>
          <w:szCs w:val="18"/>
        </w:rPr>
        <w:t xml:space="preserve">  </w:t>
      </w:r>
      <w:r>
        <w:rPr>
          <w:rFonts w:hint="eastAsia"/>
          <w:sz w:val="18"/>
          <w:szCs w:val="18"/>
        </w:rPr>
        <w:t>页</w:t>
      </w:r>
      <w:r>
        <w:rPr>
          <w:rFonts w:hint="eastAsia"/>
          <w:sz w:val="18"/>
          <w:szCs w:val="18"/>
        </w:rPr>
        <w:t xml:space="preserve"> </w:t>
      </w:r>
      <w:r>
        <w:rPr>
          <w:rFonts w:hint="eastAsia"/>
          <w:sz w:val="18"/>
          <w:szCs w:val="18"/>
        </w:rPr>
        <w:t>共</w:t>
      </w:r>
      <w:r>
        <w:rPr>
          <w:rFonts w:hint="eastAsia"/>
          <w:sz w:val="18"/>
          <w:szCs w:val="18"/>
        </w:rPr>
        <w:t xml:space="preserve">  </w:t>
      </w:r>
      <w:r>
        <w:rPr>
          <w:rFonts w:hint="eastAsia"/>
          <w:sz w:val="18"/>
          <w:szCs w:val="18"/>
        </w:rPr>
        <w:t>页</w:t>
      </w:r>
    </w:p>
    <w:p w14:paraId="635C00D1" w14:textId="6087237E" w:rsidR="005B355D" w:rsidRDefault="00961DAA" w:rsidP="00961DAA">
      <w:pPr>
        <w:spacing w:line="360" w:lineRule="auto"/>
        <w:outlineLvl w:val="0"/>
        <w:rPr>
          <w:rFonts w:ascii="黑体" w:eastAsia="黑体"/>
          <w:sz w:val="28"/>
          <w:szCs w:val="28"/>
        </w:rPr>
      </w:pPr>
      <w:bookmarkStart w:id="257" w:name="_Toc202450904"/>
      <w:bookmarkEnd w:id="256"/>
      <w:r>
        <w:rPr>
          <w:rFonts w:ascii="黑体" w:eastAsia="黑体" w:hint="eastAsia"/>
          <w:sz w:val="28"/>
          <w:szCs w:val="28"/>
        </w:rPr>
        <w:lastRenderedPageBreak/>
        <w:t>附录</w:t>
      </w:r>
      <w:r w:rsidR="00F744D3">
        <w:rPr>
          <w:rFonts w:ascii="黑体" w:eastAsia="黑体" w:hint="eastAsia"/>
          <w:sz w:val="28"/>
          <w:szCs w:val="28"/>
        </w:rPr>
        <w:t xml:space="preserve"> </w:t>
      </w:r>
      <w:r>
        <w:rPr>
          <w:rFonts w:ascii="黑体" w:eastAsia="黑体" w:hint="eastAsia"/>
          <w:sz w:val="28"/>
          <w:szCs w:val="28"/>
        </w:rPr>
        <w:t>C</w:t>
      </w:r>
      <w:bookmarkEnd w:id="257"/>
    </w:p>
    <w:p w14:paraId="5B983940" w14:textId="77777777" w:rsidR="00961DAA" w:rsidRDefault="00961DAA" w:rsidP="005B355D">
      <w:pPr>
        <w:spacing w:line="360" w:lineRule="auto"/>
        <w:jc w:val="center"/>
        <w:outlineLvl w:val="0"/>
        <w:rPr>
          <w:rFonts w:ascii="黑体" w:eastAsia="黑体"/>
          <w:sz w:val="28"/>
          <w:szCs w:val="28"/>
        </w:rPr>
      </w:pPr>
      <w:bookmarkStart w:id="258" w:name="_Toc97194176"/>
      <w:bookmarkStart w:id="259" w:name="_Toc146630601"/>
      <w:bookmarkStart w:id="260" w:name="_Toc174605764"/>
      <w:bookmarkStart w:id="261" w:name="_Toc194498990"/>
      <w:bookmarkStart w:id="262" w:name="_Toc194994441"/>
      <w:bookmarkStart w:id="263" w:name="_Toc202450905"/>
      <w:r>
        <w:rPr>
          <w:rFonts w:ascii="黑体" w:eastAsia="黑体" w:hint="eastAsia"/>
          <w:sz w:val="28"/>
          <w:szCs w:val="28"/>
        </w:rPr>
        <w:t>校准证书内页格式</w:t>
      </w:r>
      <w:bookmarkEnd w:id="246"/>
      <w:bookmarkEnd w:id="247"/>
      <w:bookmarkEnd w:id="248"/>
      <w:bookmarkEnd w:id="249"/>
      <w:bookmarkEnd w:id="250"/>
      <w:bookmarkEnd w:id="251"/>
      <w:bookmarkEnd w:id="252"/>
      <w:bookmarkEnd w:id="253"/>
      <w:bookmarkEnd w:id="254"/>
      <w:bookmarkEnd w:id="255"/>
      <w:bookmarkEnd w:id="258"/>
      <w:bookmarkEnd w:id="259"/>
      <w:bookmarkEnd w:id="260"/>
      <w:bookmarkEnd w:id="261"/>
      <w:bookmarkEnd w:id="262"/>
      <w:bookmarkEnd w:id="263"/>
    </w:p>
    <w:p w14:paraId="57368C56" w14:textId="77777777" w:rsidR="008D3DA3" w:rsidRPr="005302BD" w:rsidRDefault="008D3DA3" w:rsidP="005B355D">
      <w:pPr>
        <w:spacing w:line="360" w:lineRule="auto"/>
        <w:jc w:val="center"/>
        <w:outlineLvl w:val="0"/>
        <w:rPr>
          <w:rFonts w:ascii="黑体" w:eastAsia="黑体"/>
          <w:sz w:val="28"/>
          <w:szCs w:val="28"/>
        </w:rPr>
      </w:pPr>
    </w:p>
    <w:p w14:paraId="79D93898" w14:textId="77777777" w:rsidR="00961DAA" w:rsidRPr="00181A39" w:rsidRDefault="00961DAA" w:rsidP="00961DAA">
      <w:pPr>
        <w:spacing w:line="300" w:lineRule="auto"/>
        <w:jc w:val="center"/>
        <w:rPr>
          <w:szCs w:val="21"/>
        </w:rPr>
      </w:pPr>
      <w:r w:rsidRPr="00181A39">
        <w:rPr>
          <w:rFonts w:hint="eastAsia"/>
          <w:szCs w:val="21"/>
        </w:rPr>
        <w:t>证书编号</w:t>
      </w:r>
      <w:r w:rsidRPr="00181A39">
        <w:rPr>
          <w:rFonts w:hint="eastAsia"/>
          <w:szCs w:val="21"/>
        </w:rPr>
        <w:t xml:space="preserve"> XXXXXX-XXXX</w:t>
      </w: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1463"/>
        <w:gridCol w:w="180"/>
        <w:gridCol w:w="1433"/>
        <w:gridCol w:w="187"/>
        <w:gridCol w:w="1085"/>
        <w:gridCol w:w="431"/>
        <w:gridCol w:w="1418"/>
        <w:gridCol w:w="2309"/>
      </w:tblGrid>
      <w:tr w:rsidR="00577D16" w14:paraId="19C46C07" w14:textId="77777777" w:rsidTr="00F609AE">
        <w:trPr>
          <w:trHeight w:val="1695"/>
          <w:jc w:val="center"/>
        </w:trPr>
        <w:tc>
          <w:tcPr>
            <w:tcW w:w="8506" w:type="dxa"/>
            <w:gridSpan w:val="8"/>
            <w:tcBorders>
              <w:top w:val="single" w:sz="4" w:space="0" w:color="000000"/>
              <w:left w:val="single" w:sz="4" w:space="0" w:color="000000"/>
              <w:bottom w:val="single" w:sz="4" w:space="0" w:color="000000"/>
              <w:right w:val="single" w:sz="4" w:space="0" w:color="000000"/>
            </w:tcBorders>
          </w:tcPr>
          <w:p w14:paraId="40DBC9E8" w14:textId="77777777" w:rsidR="00577D16" w:rsidRDefault="00577D16" w:rsidP="004602A7">
            <w:pPr>
              <w:widowControl/>
              <w:tabs>
                <w:tab w:val="left" w:pos="-3024"/>
                <w:tab w:val="left" w:pos="8948"/>
              </w:tabs>
              <w:snapToGrid w:val="0"/>
              <w:spacing w:line="0" w:lineRule="atLeast"/>
              <w:ind w:rightChars="12" w:right="25"/>
              <w:rPr>
                <w:color w:val="7F7F7F"/>
                <w:szCs w:val="21"/>
              </w:rPr>
            </w:pPr>
            <w:r>
              <w:rPr>
                <w:rFonts w:hint="eastAsia"/>
                <w:color w:val="7F7F7F"/>
                <w:szCs w:val="21"/>
              </w:rPr>
              <w:t>&lt;</w:t>
            </w:r>
            <w:r>
              <w:rPr>
                <w:rFonts w:hint="eastAsia"/>
                <w:color w:val="7F7F7F"/>
                <w:szCs w:val="21"/>
              </w:rPr>
              <w:t>校准机构授权说明</w:t>
            </w:r>
            <w:r>
              <w:rPr>
                <w:rFonts w:hint="eastAsia"/>
                <w:color w:val="7F7F7F"/>
                <w:szCs w:val="21"/>
              </w:rPr>
              <w:t>&gt;</w:t>
            </w:r>
          </w:p>
          <w:p w14:paraId="4ADD8D3E" w14:textId="77777777" w:rsidR="00577D16" w:rsidRDefault="00577D16" w:rsidP="004602A7">
            <w:pPr>
              <w:widowControl/>
              <w:tabs>
                <w:tab w:val="left" w:pos="-3024"/>
                <w:tab w:val="left" w:pos="8948"/>
              </w:tabs>
              <w:snapToGrid w:val="0"/>
              <w:spacing w:line="0" w:lineRule="atLeast"/>
              <w:ind w:rightChars="12" w:right="25"/>
              <w:rPr>
                <w:szCs w:val="21"/>
              </w:rPr>
            </w:pPr>
          </w:p>
          <w:p w14:paraId="308053B3" w14:textId="77777777" w:rsidR="00577D16" w:rsidRDefault="00577D16" w:rsidP="004602A7">
            <w:pPr>
              <w:widowControl/>
              <w:tabs>
                <w:tab w:val="left" w:pos="-3024"/>
                <w:tab w:val="left" w:pos="8948"/>
              </w:tabs>
              <w:snapToGrid w:val="0"/>
              <w:spacing w:line="0" w:lineRule="atLeast"/>
              <w:ind w:rightChars="12" w:right="25"/>
              <w:rPr>
                <w:szCs w:val="21"/>
              </w:rPr>
            </w:pPr>
          </w:p>
          <w:p w14:paraId="4617BB24" w14:textId="77777777" w:rsidR="00577D16" w:rsidRDefault="00577D16" w:rsidP="004602A7">
            <w:pPr>
              <w:widowControl/>
              <w:tabs>
                <w:tab w:val="left" w:pos="-3024"/>
                <w:tab w:val="left" w:pos="8948"/>
              </w:tabs>
              <w:snapToGrid w:val="0"/>
              <w:spacing w:line="0" w:lineRule="atLeast"/>
              <w:ind w:rightChars="12" w:right="25"/>
              <w:rPr>
                <w:szCs w:val="21"/>
              </w:rPr>
            </w:pPr>
          </w:p>
          <w:p w14:paraId="17732800" w14:textId="77777777" w:rsidR="00577D16" w:rsidRDefault="00577D16" w:rsidP="004602A7">
            <w:pPr>
              <w:widowControl/>
              <w:tabs>
                <w:tab w:val="left" w:pos="-3024"/>
                <w:tab w:val="left" w:pos="8948"/>
              </w:tabs>
              <w:snapToGrid w:val="0"/>
              <w:spacing w:line="0" w:lineRule="atLeast"/>
              <w:ind w:rightChars="12" w:right="25"/>
              <w:rPr>
                <w:szCs w:val="21"/>
              </w:rPr>
            </w:pPr>
          </w:p>
          <w:p w14:paraId="37D24C43" w14:textId="0EF88F0C" w:rsidR="00577D16" w:rsidRDefault="00577D16" w:rsidP="004602A7">
            <w:pPr>
              <w:widowControl/>
              <w:tabs>
                <w:tab w:val="left" w:pos="-3024"/>
                <w:tab w:val="left" w:pos="8948"/>
              </w:tabs>
              <w:snapToGrid w:val="0"/>
              <w:spacing w:line="0" w:lineRule="atLeast"/>
              <w:ind w:rightChars="12" w:right="25"/>
              <w:rPr>
                <w:szCs w:val="21"/>
              </w:rPr>
            </w:pPr>
          </w:p>
        </w:tc>
      </w:tr>
      <w:tr w:rsidR="00577D16" w14:paraId="4C13E267" w14:textId="77777777" w:rsidTr="00577D16">
        <w:trPr>
          <w:trHeight w:val="441"/>
          <w:jc w:val="center"/>
        </w:trPr>
        <w:tc>
          <w:tcPr>
            <w:tcW w:w="8506" w:type="dxa"/>
            <w:gridSpan w:val="8"/>
            <w:tcBorders>
              <w:top w:val="single" w:sz="4" w:space="0" w:color="000000"/>
              <w:left w:val="single" w:sz="4" w:space="0" w:color="000000"/>
              <w:bottom w:val="single" w:sz="4" w:space="0" w:color="000000"/>
              <w:right w:val="single" w:sz="4" w:space="0" w:color="000000"/>
            </w:tcBorders>
            <w:vAlign w:val="center"/>
          </w:tcPr>
          <w:p w14:paraId="1F70F92C" w14:textId="77777777" w:rsidR="00577D16" w:rsidRDefault="00577D16" w:rsidP="004602A7">
            <w:pPr>
              <w:widowControl/>
              <w:tabs>
                <w:tab w:val="left" w:pos="-3024"/>
                <w:tab w:val="left" w:pos="8948"/>
              </w:tabs>
              <w:snapToGrid w:val="0"/>
              <w:spacing w:line="0" w:lineRule="atLeast"/>
              <w:ind w:rightChars="12" w:right="25"/>
              <w:rPr>
                <w:szCs w:val="21"/>
              </w:rPr>
            </w:pPr>
            <w:r>
              <w:rPr>
                <w:rFonts w:hint="eastAsia"/>
                <w:szCs w:val="21"/>
              </w:rPr>
              <w:t>校准环境条件及地点：</w:t>
            </w:r>
          </w:p>
        </w:tc>
      </w:tr>
      <w:tr w:rsidR="00577D16" w14:paraId="30242EDE" w14:textId="77777777" w:rsidTr="00577D16">
        <w:trPr>
          <w:trHeight w:val="400"/>
          <w:jc w:val="center"/>
        </w:trPr>
        <w:tc>
          <w:tcPr>
            <w:tcW w:w="1463" w:type="dxa"/>
            <w:tcBorders>
              <w:top w:val="single" w:sz="4" w:space="0" w:color="000000"/>
              <w:left w:val="single" w:sz="4" w:space="0" w:color="000000"/>
              <w:bottom w:val="single" w:sz="4" w:space="0" w:color="000000"/>
              <w:right w:val="single" w:sz="4" w:space="0" w:color="000000"/>
            </w:tcBorders>
            <w:vAlign w:val="center"/>
          </w:tcPr>
          <w:p w14:paraId="31E165F5" w14:textId="4FB03AF4" w:rsidR="00577D16" w:rsidRDefault="00577D16" w:rsidP="00577D16">
            <w:pPr>
              <w:widowControl/>
              <w:tabs>
                <w:tab w:val="left" w:pos="-3024"/>
                <w:tab w:val="left" w:pos="8948"/>
              </w:tabs>
              <w:snapToGrid w:val="0"/>
              <w:spacing w:line="0" w:lineRule="atLeast"/>
              <w:ind w:rightChars="12" w:right="25"/>
              <w:jc w:val="center"/>
              <w:rPr>
                <w:szCs w:val="21"/>
              </w:rPr>
            </w:pPr>
            <w:r>
              <w:rPr>
                <w:rFonts w:hint="eastAsia"/>
                <w:szCs w:val="21"/>
              </w:rPr>
              <w:t>温度</w:t>
            </w:r>
          </w:p>
        </w:tc>
        <w:tc>
          <w:tcPr>
            <w:tcW w:w="1800" w:type="dxa"/>
            <w:gridSpan w:val="3"/>
            <w:tcBorders>
              <w:top w:val="single" w:sz="4" w:space="0" w:color="000000"/>
              <w:left w:val="single" w:sz="4" w:space="0" w:color="000000"/>
              <w:bottom w:val="single" w:sz="4" w:space="0" w:color="000000"/>
              <w:right w:val="single" w:sz="4" w:space="0" w:color="000000"/>
            </w:tcBorders>
            <w:vAlign w:val="center"/>
          </w:tcPr>
          <w:p w14:paraId="2F1127FE" w14:textId="4579BB49" w:rsidR="00577D16" w:rsidRDefault="00577D16" w:rsidP="00577D16">
            <w:pPr>
              <w:widowControl/>
              <w:tabs>
                <w:tab w:val="left" w:pos="-3024"/>
                <w:tab w:val="left" w:pos="8948"/>
              </w:tabs>
              <w:snapToGrid w:val="0"/>
              <w:spacing w:line="0" w:lineRule="atLeast"/>
              <w:ind w:rightChars="12" w:right="25" w:firstLineChars="550" w:firstLine="1155"/>
              <w:rPr>
                <w:szCs w:val="21"/>
              </w:rPr>
            </w:pPr>
            <w:r>
              <w:rPr>
                <w:rFonts w:hAnsi="宋体" w:hint="eastAsia"/>
                <w:szCs w:val="21"/>
              </w:rPr>
              <w:t>℃</w:t>
            </w:r>
          </w:p>
        </w:tc>
        <w:tc>
          <w:tcPr>
            <w:tcW w:w="1085" w:type="dxa"/>
            <w:tcBorders>
              <w:top w:val="single" w:sz="4" w:space="0" w:color="000000"/>
              <w:left w:val="single" w:sz="4" w:space="0" w:color="000000"/>
              <w:bottom w:val="single" w:sz="4" w:space="0" w:color="000000"/>
              <w:right w:val="single" w:sz="4" w:space="0" w:color="000000"/>
            </w:tcBorders>
            <w:vAlign w:val="center"/>
          </w:tcPr>
          <w:p w14:paraId="403819C2" w14:textId="6A441CC4" w:rsidR="00577D16" w:rsidRDefault="00577D16" w:rsidP="00577D16">
            <w:pPr>
              <w:widowControl/>
              <w:tabs>
                <w:tab w:val="left" w:pos="-3024"/>
                <w:tab w:val="left" w:pos="8948"/>
              </w:tabs>
              <w:snapToGrid w:val="0"/>
              <w:spacing w:line="0" w:lineRule="atLeast"/>
              <w:ind w:rightChars="12" w:right="25"/>
              <w:jc w:val="center"/>
              <w:rPr>
                <w:szCs w:val="21"/>
              </w:rPr>
            </w:pPr>
            <w:r>
              <w:rPr>
                <w:rFonts w:hint="eastAsia"/>
                <w:szCs w:val="21"/>
              </w:rPr>
              <w:t>地点</w:t>
            </w:r>
          </w:p>
        </w:tc>
        <w:tc>
          <w:tcPr>
            <w:tcW w:w="4158" w:type="dxa"/>
            <w:gridSpan w:val="3"/>
            <w:tcBorders>
              <w:top w:val="single" w:sz="4" w:space="0" w:color="000000"/>
              <w:left w:val="single" w:sz="4" w:space="0" w:color="000000"/>
              <w:bottom w:val="single" w:sz="4" w:space="0" w:color="000000"/>
              <w:right w:val="single" w:sz="4" w:space="0" w:color="000000"/>
            </w:tcBorders>
            <w:vAlign w:val="center"/>
          </w:tcPr>
          <w:p w14:paraId="43410330" w14:textId="77777777" w:rsidR="00577D16" w:rsidRDefault="00577D16" w:rsidP="00577D16">
            <w:pPr>
              <w:widowControl/>
              <w:tabs>
                <w:tab w:val="left" w:pos="-3024"/>
                <w:tab w:val="left" w:pos="8948"/>
              </w:tabs>
              <w:snapToGrid w:val="0"/>
              <w:spacing w:line="0" w:lineRule="atLeast"/>
              <w:ind w:rightChars="12" w:right="25"/>
              <w:rPr>
                <w:szCs w:val="21"/>
              </w:rPr>
            </w:pPr>
          </w:p>
        </w:tc>
      </w:tr>
      <w:tr w:rsidR="00577D16" w14:paraId="3CA026E9" w14:textId="77777777" w:rsidTr="00577D16">
        <w:trPr>
          <w:trHeight w:val="452"/>
          <w:jc w:val="center"/>
        </w:trPr>
        <w:tc>
          <w:tcPr>
            <w:tcW w:w="1463" w:type="dxa"/>
            <w:tcBorders>
              <w:top w:val="single" w:sz="4" w:space="0" w:color="000000"/>
              <w:left w:val="single" w:sz="4" w:space="0" w:color="000000"/>
              <w:bottom w:val="single" w:sz="4" w:space="0" w:color="000000"/>
              <w:right w:val="single" w:sz="4" w:space="0" w:color="000000"/>
            </w:tcBorders>
            <w:vAlign w:val="center"/>
          </w:tcPr>
          <w:p w14:paraId="7726B9BC" w14:textId="5CF80686" w:rsidR="00577D16" w:rsidRDefault="00577D16" w:rsidP="00577D16">
            <w:pPr>
              <w:widowControl/>
              <w:tabs>
                <w:tab w:val="left" w:pos="-3024"/>
                <w:tab w:val="left" w:pos="8948"/>
              </w:tabs>
              <w:snapToGrid w:val="0"/>
              <w:spacing w:line="0" w:lineRule="atLeast"/>
              <w:ind w:rightChars="12" w:right="25"/>
              <w:jc w:val="center"/>
              <w:rPr>
                <w:szCs w:val="21"/>
              </w:rPr>
            </w:pPr>
            <w:r>
              <w:rPr>
                <w:rFonts w:hint="eastAsia"/>
                <w:szCs w:val="21"/>
              </w:rPr>
              <w:t>相对湿度</w:t>
            </w:r>
          </w:p>
        </w:tc>
        <w:tc>
          <w:tcPr>
            <w:tcW w:w="1800" w:type="dxa"/>
            <w:gridSpan w:val="3"/>
            <w:tcBorders>
              <w:top w:val="single" w:sz="4" w:space="0" w:color="000000"/>
              <w:left w:val="single" w:sz="4" w:space="0" w:color="000000"/>
              <w:bottom w:val="single" w:sz="4" w:space="0" w:color="000000"/>
              <w:right w:val="single" w:sz="4" w:space="0" w:color="000000"/>
            </w:tcBorders>
            <w:vAlign w:val="center"/>
          </w:tcPr>
          <w:p w14:paraId="23B05F41" w14:textId="72338258" w:rsidR="00577D16" w:rsidRDefault="00577D16" w:rsidP="00577D16">
            <w:pPr>
              <w:widowControl/>
              <w:tabs>
                <w:tab w:val="left" w:pos="-3024"/>
                <w:tab w:val="left" w:pos="8948"/>
              </w:tabs>
              <w:snapToGrid w:val="0"/>
              <w:spacing w:line="0" w:lineRule="atLeast"/>
              <w:ind w:rightChars="12" w:right="25" w:firstLineChars="600" w:firstLine="1260"/>
              <w:rPr>
                <w:szCs w:val="21"/>
              </w:rPr>
            </w:pPr>
            <w:r>
              <w:rPr>
                <w:rFonts w:hint="eastAsia"/>
                <w:szCs w:val="21"/>
              </w:rPr>
              <w:t xml:space="preserve">% </w:t>
            </w:r>
          </w:p>
        </w:tc>
        <w:tc>
          <w:tcPr>
            <w:tcW w:w="1085" w:type="dxa"/>
            <w:tcBorders>
              <w:top w:val="single" w:sz="4" w:space="0" w:color="000000"/>
              <w:left w:val="single" w:sz="4" w:space="0" w:color="000000"/>
              <w:bottom w:val="single" w:sz="4" w:space="0" w:color="000000"/>
              <w:right w:val="single" w:sz="4" w:space="0" w:color="000000"/>
            </w:tcBorders>
            <w:vAlign w:val="center"/>
          </w:tcPr>
          <w:p w14:paraId="40430120" w14:textId="02AC9391" w:rsidR="00577D16" w:rsidRDefault="00577D16" w:rsidP="00577D16">
            <w:pPr>
              <w:widowControl/>
              <w:tabs>
                <w:tab w:val="left" w:pos="-3024"/>
                <w:tab w:val="left" w:pos="8948"/>
              </w:tabs>
              <w:snapToGrid w:val="0"/>
              <w:spacing w:line="0" w:lineRule="atLeast"/>
              <w:ind w:rightChars="12" w:right="25"/>
              <w:jc w:val="center"/>
              <w:rPr>
                <w:szCs w:val="21"/>
              </w:rPr>
            </w:pPr>
            <w:r>
              <w:rPr>
                <w:rFonts w:hint="eastAsia"/>
                <w:szCs w:val="21"/>
              </w:rPr>
              <w:t>其他</w:t>
            </w:r>
          </w:p>
        </w:tc>
        <w:tc>
          <w:tcPr>
            <w:tcW w:w="4158" w:type="dxa"/>
            <w:gridSpan w:val="3"/>
            <w:tcBorders>
              <w:top w:val="single" w:sz="4" w:space="0" w:color="000000"/>
              <w:left w:val="single" w:sz="4" w:space="0" w:color="000000"/>
              <w:bottom w:val="single" w:sz="4" w:space="0" w:color="000000"/>
              <w:right w:val="single" w:sz="4" w:space="0" w:color="000000"/>
            </w:tcBorders>
            <w:vAlign w:val="center"/>
          </w:tcPr>
          <w:p w14:paraId="658F1186" w14:textId="77777777" w:rsidR="00577D16" w:rsidRDefault="00577D16" w:rsidP="00577D16">
            <w:pPr>
              <w:widowControl/>
              <w:tabs>
                <w:tab w:val="left" w:pos="-3024"/>
                <w:tab w:val="left" w:pos="8948"/>
              </w:tabs>
              <w:snapToGrid w:val="0"/>
              <w:spacing w:line="0" w:lineRule="atLeast"/>
              <w:ind w:rightChars="12" w:right="25"/>
              <w:rPr>
                <w:szCs w:val="21"/>
              </w:rPr>
            </w:pPr>
          </w:p>
        </w:tc>
      </w:tr>
      <w:tr w:rsidR="00577D16" w14:paraId="24BD295F" w14:textId="77777777" w:rsidTr="00F609AE">
        <w:trPr>
          <w:trHeight w:val="1579"/>
          <w:jc w:val="center"/>
        </w:trPr>
        <w:tc>
          <w:tcPr>
            <w:tcW w:w="8506" w:type="dxa"/>
            <w:gridSpan w:val="8"/>
            <w:tcBorders>
              <w:top w:val="single" w:sz="4" w:space="0" w:color="000000"/>
              <w:left w:val="single" w:sz="4" w:space="0" w:color="000000"/>
              <w:bottom w:val="single" w:sz="4" w:space="0" w:color="000000"/>
              <w:right w:val="single" w:sz="4" w:space="0" w:color="000000"/>
            </w:tcBorders>
          </w:tcPr>
          <w:p w14:paraId="67017B54" w14:textId="77777777" w:rsidR="00577D16" w:rsidRDefault="00577D16" w:rsidP="004602A7">
            <w:pPr>
              <w:rPr>
                <w:szCs w:val="21"/>
              </w:rPr>
            </w:pPr>
            <w:r>
              <w:rPr>
                <w:rFonts w:hint="eastAsia"/>
                <w:szCs w:val="21"/>
              </w:rPr>
              <w:t>校准所依据的技术文件（代号、名称）：</w:t>
            </w:r>
          </w:p>
          <w:p w14:paraId="3EE538AE" w14:textId="77777777" w:rsidR="00577D16" w:rsidRDefault="00577D16" w:rsidP="004602A7">
            <w:pPr>
              <w:rPr>
                <w:szCs w:val="21"/>
              </w:rPr>
            </w:pPr>
            <w:r>
              <w:rPr>
                <w:rFonts w:hint="eastAsia"/>
                <w:szCs w:val="21"/>
              </w:rPr>
              <w:t xml:space="preserve">   </w:t>
            </w:r>
          </w:p>
          <w:p w14:paraId="7ABC4C04" w14:textId="77777777" w:rsidR="00577D16" w:rsidRDefault="00577D16" w:rsidP="004602A7">
            <w:pPr>
              <w:rPr>
                <w:szCs w:val="21"/>
              </w:rPr>
            </w:pPr>
          </w:p>
        </w:tc>
      </w:tr>
      <w:tr w:rsidR="00577D16" w14:paraId="0A3FBF96" w14:textId="77777777" w:rsidTr="00577D16">
        <w:trPr>
          <w:trHeight w:val="371"/>
          <w:jc w:val="center"/>
        </w:trPr>
        <w:tc>
          <w:tcPr>
            <w:tcW w:w="8506" w:type="dxa"/>
            <w:gridSpan w:val="8"/>
            <w:tcBorders>
              <w:top w:val="single" w:sz="4" w:space="0" w:color="000000"/>
              <w:left w:val="single" w:sz="4" w:space="0" w:color="000000"/>
              <w:bottom w:val="single" w:sz="4" w:space="0" w:color="000000"/>
              <w:right w:val="single" w:sz="4" w:space="0" w:color="000000"/>
            </w:tcBorders>
            <w:vAlign w:val="center"/>
          </w:tcPr>
          <w:p w14:paraId="07E8D4FE" w14:textId="77777777" w:rsidR="00577D16" w:rsidRDefault="00577D16" w:rsidP="00577D16">
            <w:pPr>
              <w:rPr>
                <w:szCs w:val="21"/>
              </w:rPr>
            </w:pPr>
            <w:r>
              <w:rPr>
                <w:rFonts w:hint="eastAsia"/>
                <w:szCs w:val="21"/>
              </w:rPr>
              <w:t>校准所使用的主要测量标准：</w:t>
            </w:r>
          </w:p>
        </w:tc>
      </w:tr>
      <w:tr w:rsidR="00577D16" w14:paraId="02E38C37" w14:textId="77777777" w:rsidTr="00577D16">
        <w:trPr>
          <w:trHeight w:hRule="exact" w:val="1040"/>
          <w:jc w:val="center"/>
        </w:trPr>
        <w:tc>
          <w:tcPr>
            <w:tcW w:w="1643" w:type="dxa"/>
            <w:gridSpan w:val="2"/>
            <w:tcBorders>
              <w:top w:val="single" w:sz="4" w:space="0" w:color="000000"/>
              <w:left w:val="single" w:sz="4" w:space="0" w:color="000000"/>
              <w:bottom w:val="single" w:sz="4" w:space="0" w:color="808080"/>
            </w:tcBorders>
            <w:vAlign w:val="center"/>
          </w:tcPr>
          <w:p w14:paraId="4AA59085" w14:textId="77777777" w:rsidR="00577D16" w:rsidRDefault="00577D16" w:rsidP="004602A7">
            <w:pPr>
              <w:jc w:val="center"/>
              <w:rPr>
                <w:szCs w:val="21"/>
              </w:rPr>
            </w:pPr>
            <w:r>
              <w:rPr>
                <w:rFonts w:hint="eastAsia"/>
                <w:szCs w:val="21"/>
              </w:rPr>
              <w:t>名</w:t>
            </w:r>
            <w:r>
              <w:rPr>
                <w:rFonts w:hint="eastAsia"/>
                <w:szCs w:val="21"/>
              </w:rPr>
              <w:t xml:space="preserve">  </w:t>
            </w:r>
            <w:r>
              <w:rPr>
                <w:rFonts w:hint="eastAsia"/>
                <w:szCs w:val="21"/>
              </w:rPr>
              <w:t>称</w:t>
            </w:r>
          </w:p>
        </w:tc>
        <w:tc>
          <w:tcPr>
            <w:tcW w:w="1433" w:type="dxa"/>
            <w:tcBorders>
              <w:top w:val="single" w:sz="4" w:space="0" w:color="000000"/>
              <w:bottom w:val="single" w:sz="4" w:space="0" w:color="808080"/>
            </w:tcBorders>
            <w:vAlign w:val="center"/>
          </w:tcPr>
          <w:p w14:paraId="4CA60C8B" w14:textId="77777777" w:rsidR="00577D16" w:rsidRDefault="00577D16" w:rsidP="004602A7">
            <w:pPr>
              <w:jc w:val="center"/>
            </w:pPr>
            <w:r>
              <w:rPr>
                <w:rFonts w:hint="eastAsia"/>
                <w:szCs w:val="21"/>
              </w:rPr>
              <w:t>测量范围</w:t>
            </w:r>
          </w:p>
        </w:tc>
        <w:tc>
          <w:tcPr>
            <w:tcW w:w="1703" w:type="dxa"/>
            <w:gridSpan w:val="3"/>
            <w:tcBorders>
              <w:top w:val="single" w:sz="4" w:space="0" w:color="000000"/>
              <w:bottom w:val="single" w:sz="4" w:space="0" w:color="808080"/>
            </w:tcBorders>
            <w:vAlign w:val="center"/>
          </w:tcPr>
          <w:p w14:paraId="193BFC40" w14:textId="77777777" w:rsidR="00577D16" w:rsidRDefault="00577D16" w:rsidP="004602A7">
            <w:pPr>
              <w:jc w:val="center"/>
              <w:rPr>
                <w:szCs w:val="21"/>
              </w:rPr>
            </w:pPr>
            <w:r>
              <w:rPr>
                <w:rFonts w:hint="eastAsia"/>
                <w:szCs w:val="21"/>
              </w:rPr>
              <w:t>不确定度</w:t>
            </w:r>
            <w:r>
              <w:rPr>
                <w:rFonts w:hint="eastAsia"/>
                <w:szCs w:val="21"/>
              </w:rPr>
              <w:t>/</w:t>
            </w:r>
          </w:p>
          <w:p w14:paraId="07FB5363" w14:textId="77777777" w:rsidR="00577D16" w:rsidRDefault="00577D16" w:rsidP="004602A7">
            <w:pPr>
              <w:jc w:val="center"/>
              <w:rPr>
                <w:szCs w:val="21"/>
              </w:rPr>
            </w:pPr>
            <w:r>
              <w:rPr>
                <w:rFonts w:hint="eastAsia"/>
                <w:szCs w:val="21"/>
              </w:rPr>
              <w:t>准确度等级</w:t>
            </w:r>
            <w:r>
              <w:rPr>
                <w:rFonts w:hint="eastAsia"/>
                <w:szCs w:val="21"/>
              </w:rPr>
              <w:t>/</w:t>
            </w:r>
          </w:p>
          <w:p w14:paraId="2D48EF3B" w14:textId="1ED45CE0" w:rsidR="00577D16" w:rsidRDefault="00577D16" w:rsidP="004602A7">
            <w:pPr>
              <w:jc w:val="center"/>
              <w:rPr>
                <w:szCs w:val="21"/>
              </w:rPr>
            </w:pPr>
            <w:r>
              <w:rPr>
                <w:rFonts w:hint="eastAsia"/>
                <w:szCs w:val="21"/>
              </w:rPr>
              <w:t>最大允许误差</w:t>
            </w:r>
          </w:p>
        </w:tc>
        <w:tc>
          <w:tcPr>
            <w:tcW w:w="1418" w:type="dxa"/>
            <w:tcBorders>
              <w:top w:val="single" w:sz="4" w:space="0" w:color="000000"/>
              <w:bottom w:val="single" w:sz="4" w:space="0" w:color="808080"/>
            </w:tcBorders>
            <w:vAlign w:val="center"/>
          </w:tcPr>
          <w:p w14:paraId="620E64F3" w14:textId="77777777" w:rsidR="00577D16" w:rsidRDefault="00577D16" w:rsidP="004602A7">
            <w:pPr>
              <w:jc w:val="center"/>
              <w:rPr>
                <w:szCs w:val="21"/>
              </w:rPr>
            </w:pPr>
            <w:r>
              <w:rPr>
                <w:rFonts w:hint="eastAsia"/>
                <w:szCs w:val="21"/>
              </w:rPr>
              <w:t>证书编号</w:t>
            </w:r>
          </w:p>
        </w:tc>
        <w:tc>
          <w:tcPr>
            <w:tcW w:w="2309" w:type="dxa"/>
            <w:tcBorders>
              <w:top w:val="single" w:sz="4" w:space="0" w:color="000000"/>
              <w:bottom w:val="single" w:sz="4" w:space="0" w:color="808080"/>
              <w:right w:val="single" w:sz="4" w:space="0" w:color="000000"/>
            </w:tcBorders>
            <w:vAlign w:val="center"/>
          </w:tcPr>
          <w:p w14:paraId="5D43B929" w14:textId="77777777" w:rsidR="00577D16" w:rsidRDefault="00577D16" w:rsidP="004602A7">
            <w:pPr>
              <w:jc w:val="center"/>
              <w:rPr>
                <w:szCs w:val="21"/>
              </w:rPr>
            </w:pPr>
            <w:r>
              <w:rPr>
                <w:rFonts w:hint="eastAsia"/>
                <w:szCs w:val="21"/>
              </w:rPr>
              <w:t>证书有效期至</w:t>
            </w:r>
          </w:p>
          <w:p w14:paraId="0A232F8B" w14:textId="77777777" w:rsidR="00577D16" w:rsidRDefault="00577D16" w:rsidP="004602A7">
            <w:pPr>
              <w:jc w:val="center"/>
              <w:rPr>
                <w:szCs w:val="21"/>
              </w:rPr>
            </w:pPr>
            <w:r>
              <w:rPr>
                <w:rFonts w:hint="eastAsia"/>
                <w:szCs w:val="21"/>
              </w:rPr>
              <w:t>(YYYY-MM-DD)</w:t>
            </w:r>
          </w:p>
        </w:tc>
      </w:tr>
      <w:tr w:rsidR="00577D16" w14:paraId="122D1A97" w14:textId="77777777" w:rsidTr="00F609AE">
        <w:trPr>
          <w:trHeight w:hRule="exact" w:val="4041"/>
          <w:jc w:val="center"/>
        </w:trPr>
        <w:tc>
          <w:tcPr>
            <w:tcW w:w="1643" w:type="dxa"/>
            <w:gridSpan w:val="2"/>
            <w:tcBorders>
              <w:left w:val="single" w:sz="4" w:space="0" w:color="000000"/>
            </w:tcBorders>
            <w:vAlign w:val="center"/>
          </w:tcPr>
          <w:p w14:paraId="6E86CD9B" w14:textId="77777777" w:rsidR="00577D16" w:rsidRDefault="00577D16" w:rsidP="004602A7">
            <w:pPr>
              <w:spacing w:line="0" w:lineRule="atLeast"/>
              <w:jc w:val="center"/>
              <w:rPr>
                <w:szCs w:val="21"/>
              </w:rPr>
            </w:pPr>
          </w:p>
        </w:tc>
        <w:tc>
          <w:tcPr>
            <w:tcW w:w="1433" w:type="dxa"/>
            <w:vAlign w:val="center"/>
          </w:tcPr>
          <w:p w14:paraId="448A92EB" w14:textId="77777777" w:rsidR="00577D16" w:rsidRDefault="00577D16" w:rsidP="004602A7">
            <w:pPr>
              <w:spacing w:line="0" w:lineRule="atLeast"/>
              <w:jc w:val="center"/>
              <w:rPr>
                <w:szCs w:val="21"/>
              </w:rPr>
            </w:pPr>
          </w:p>
        </w:tc>
        <w:tc>
          <w:tcPr>
            <w:tcW w:w="1703" w:type="dxa"/>
            <w:gridSpan w:val="3"/>
            <w:vAlign w:val="center"/>
          </w:tcPr>
          <w:p w14:paraId="13332999" w14:textId="77777777" w:rsidR="00577D16" w:rsidRDefault="00577D16" w:rsidP="004602A7">
            <w:pPr>
              <w:spacing w:line="0" w:lineRule="atLeast"/>
              <w:jc w:val="center"/>
              <w:rPr>
                <w:szCs w:val="21"/>
              </w:rPr>
            </w:pPr>
          </w:p>
        </w:tc>
        <w:tc>
          <w:tcPr>
            <w:tcW w:w="1418" w:type="dxa"/>
            <w:vAlign w:val="center"/>
          </w:tcPr>
          <w:p w14:paraId="2CCF9F76" w14:textId="77777777" w:rsidR="00577D16" w:rsidRDefault="00577D16" w:rsidP="004602A7">
            <w:pPr>
              <w:spacing w:line="0" w:lineRule="atLeast"/>
              <w:jc w:val="center"/>
              <w:rPr>
                <w:szCs w:val="21"/>
              </w:rPr>
            </w:pPr>
          </w:p>
        </w:tc>
        <w:tc>
          <w:tcPr>
            <w:tcW w:w="2309" w:type="dxa"/>
            <w:tcBorders>
              <w:right w:val="single" w:sz="4" w:space="0" w:color="000000"/>
            </w:tcBorders>
            <w:vAlign w:val="center"/>
          </w:tcPr>
          <w:p w14:paraId="34253348" w14:textId="77777777" w:rsidR="00577D16" w:rsidRDefault="00577D16" w:rsidP="004602A7">
            <w:pPr>
              <w:spacing w:line="0" w:lineRule="atLeast"/>
              <w:jc w:val="center"/>
              <w:rPr>
                <w:szCs w:val="21"/>
              </w:rPr>
            </w:pPr>
          </w:p>
        </w:tc>
      </w:tr>
    </w:tbl>
    <w:p w14:paraId="4019C486" w14:textId="77777777" w:rsidR="00F609AE" w:rsidRPr="000816E6" w:rsidRDefault="00F609AE" w:rsidP="00F609AE">
      <w:pPr>
        <w:snapToGrid w:val="0"/>
        <w:spacing w:beforeLines="50" w:before="156"/>
        <w:jc w:val="center"/>
        <w:rPr>
          <w:sz w:val="18"/>
          <w:szCs w:val="18"/>
        </w:rPr>
      </w:pPr>
      <w:bookmarkStart w:id="264" w:name="OLE_LINK25"/>
      <w:r>
        <w:rPr>
          <w:rFonts w:hint="eastAsia"/>
          <w:sz w:val="18"/>
          <w:szCs w:val="18"/>
        </w:rPr>
        <w:t>第</w:t>
      </w:r>
      <w:r>
        <w:rPr>
          <w:rFonts w:hint="eastAsia"/>
          <w:sz w:val="18"/>
          <w:szCs w:val="18"/>
        </w:rPr>
        <w:t xml:space="preserve">  </w:t>
      </w:r>
      <w:r>
        <w:rPr>
          <w:rFonts w:hint="eastAsia"/>
          <w:sz w:val="18"/>
          <w:szCs w:val="18"/>
        </w:rPr>
        <w:t>页</w:t>
      </w:r>
      <w:r>
        <w:rPr>
          <w:rFonts w:hint="eastAsia"/>
          <w:sz w:val="18"/>
          <w:szCs w:val="18"/>
        </w:rPr>
        <w:t xml:space="preserve"> </w:t>
      </w:r>
      <w:r>
        <w:rPr>
          <w:rFonts w:hint="eastAsia"/>
          <w:sz w:val="18"/>
          <w:szCs w:val="18"/>
        </w:rPr>
        <w:t>共</w:t>
      </w:r>
      <w:r>
        <w:rPr>
          <w:rFonts w:hint="eastAsia"/>
          <w:sz w:val="18"/>
          <w:szCs w:val="18"/>
        </w:rPr>
        <w:t xml:space="preserve">  </w:t>
      </w:r>
      <w:r>
        <w:rPr>
          <w:rFonts w:hint="eastAsia"/>
          <w:sz w:val="18"/>
          <w:szCs w:val="18"/>
        </w:rPr>
        <w:t>页</w:t>
      </w:r>
    </w:p>
    <w:bookmarkEnd w:id="264"/>
    <w:p w14:paraId="5888A456" w14:textId="77777777" w:rsidR="00544AD0" w:rsidRDefault="00544AD0" w:rsidP="00BF202A">
      <w:pPr>
        <w:spacing w:line="300" w:lineRule="auto"/>
        <w:jc w:val="center"/>
        <w:rPr>
          <w:szCs w:val="21"/>
        </w:rPr>
      </w:pPr>
    </w:p>
    <w:p w14:paraId="33F568AF" w14:textId="764BE477" w:rsidR="00961DAA" w:rsidRPr="00BF202A" w:rsidRDefault="00961DAA" w:rsidP="00BF202A">
      <w:pPr>
        <w:spacing w:line="300" w:lineRule="auto"/>
        <w:jc w:val="center"/>
        <w:rPr>
          <w:szCs w:val="21"/>
        </w:rPr>
      </w:pPr>
      <w:r w:rsidRPr="00BF202A">
        <w:rPr>
          <w:rFonts w:hint="eastAsia"/>
          <w:szCs w:val="21"/>
        </w:rPr>
        <w:lastRenderedPageBreak/>
        <w:t>证书编号</w:t>
      </w:r>
      <w:r w:rsidRPr="00BF202A">
        <w:rPr>
          <w:rFonts w:hint="eastAsia"/>
          <w:szCs w:val="21"/>
        </w:rPr>
        <w:t xml:space="preserve"> XXXXXX-XXXX</w:t>
      </w:r>
    </w:p>
    <w:p w14:paraId="68BDCBFA" w14:textId="77777777" w:rsidR="00961DAA" w:rsidRPr="004112C5" w:rsidRDefault="00961DAA" w:rsidP="00961DAA">
      <w:pPr>
        <w:ind w:firstLineChars="50" w:firstLine="240"/>
        <w:jc w:val="center"/>
        <w:rPr>
          <w:rFonts w:ascii="宋体"/>
          <w:szCs w:val="48"/>
        </w:rPr>
      </w:pPr>
      <w:r>
        <w:rPr>
          <w:rFonts w:ascii="黑体" w:eastAsia="黑体" w:hint="eastAsia"/>
          <w:bCs/>
          <w:sz w:val="48"/>
          <w:szCs w:val="48"/>
        </w:rPr>
        <w:t>校 准 结 果</w:t>
      </w:r>
    </w:p>
    <w:p w14:paraId="7B8F7F45" w14:textId="77777777" w:rsidR="00C22C32" w:rsidRDefault="00C22C32" w:rsidP="00C22C32">
      <w:pPr>
        <w:spacing w:line="380" w:lineRule="exact"/>
        <w:rPr>
          <w:rFonts w:ascii="宋体" w:hAnsi="宋体" w:hint="eastAsia"/>
          <w:color w:val="000000"/>
          <w:kern w:val="0"/>
          <w:sz w:val="24"/>
        </w:rPr>
      </w:pPr>
    </w:p>
    <w:tbl>
      <w:tblPr>
        <w:tblW w:w="90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03"/>
      </w:tblGrid>
      <w:tr w:rsidR="00C22C32" w14:paraId="1E8EFA80" w14:textId="77777777" w:rsidTr="00ED1EB2">
        <w:trPr>
          <w:trHeight w:val="8775"/>
          <w:jc w:val="center"/>
        </w:trPr>
        <w:tc>
          <w:tcPr>
            <w:tcW w:w="9066" w:type="dxa"/>
          </w:tcPr>
          <w:p w14:paraId="1693D132" w14:textId="77777777" w:rsidR="00774834" w:rsidRPr="00774834" w:rsidRDefault="00774834" w:rsidP="00774834">
            <w:pPr>
              <w:snapToGrid w:val="0"/>
              <w:spacing w:line="360" w:lineRule="auto"/>
              <w:ind w:rightChars="-241" w:right="-506"/>
              <w:rPr>
                <w:szCs w:val="21"/>
              </w:rPr>
            </w:pPr>
            <w:r>
              <w:rPr>
                <w:rFonts w:hint="eastAsia"/>
              </w:rPr>
              <w:t>一、</w:t>
            </w:r>
            <w:r w:rsidRPr="00774834">
              <w:rPr>
                <w:rFonts w:hint="eastAsia"/>
                <w:szCs w:val="21"/>
              </w:rPr>
              <w:t>外观及通电检查：</w:t>
            </w:r>
          </w:p>
          <w:p w14:paraId="3B6732C8" w14:textId="3FCD1952" w:rsidR="00774834" w:rsidRDefault="00774834" w:rsidP="00705DF6">
            <w:pPr>
              <w:adjustRightInd w:val="0"/>
              <w:snapToGrid w:val="0"/>
              <w:spacing w:line="360" w:lineRule="auto"/>
              <w:ind w:rightChars="-241" w:right="-506"/>
            </w:pPr>
          </w:p>
          <w:p w14:paraId="6148D0D9" w14:textId="68704278" w:rsidR="00705DF6" w:rsidRPr="00345554" w:rsidRDefault="00774834" w:rsidP="00705DF6">
            <w:pPr>
              <w:adjustRightInd w:val="0"/>
              <w:snapToGrid w:val="0"/>
              <w:spacing w:line="360" w:lineRule="auto"/>
              <w:ind w:rightChars="-241" w:right="-506"/>
              <w:rPr>
                <w:rFonts w:ascii="宋体" w:hAnsi="宋体" w:hint="eastAsia"/>
                <w:sz w:val="24"/>
              </w:rPr>
            </w:pPr>
            <w:r>
              <w:rPr>
                <w:rFonts w:hint="eastAsia"/>
              </w:rPr>
              <w:t>二</w:t>
            </w:r>
            <w:r w:rsidR="00705DF6">
              <w:rPr>
                <w:rFonts w:hint="eastAsia"/>
              </w:rPr>
              <w:t>、电容量校准</w:t>
            </w:r>
          </w:p>
          <w:tbl>
            <w:tblPr>
              <w:tblW w:w="89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5"/>
              <w:gridCol w:w="1928"/>
              <w:gridCol w:w="1928"/>
              <w:gridCol w:w="1928"/>
              <w:gridCol w:w="1928"/>
            </w:tblGrid>
            <w:tr w:rsidR="00705DF6" w:rsidRPr="00024DCA" w14:paraId="596113D0" w14:textId="77777777" w:rsidTr="00E816C7">
              <w:trPr>
                <w:trHeight w:val="340"/>
                <w:jc w:val="center"/>
              </w:trPr>
              <w:tc>
                <w:tcPr>
                  <w:tcW w:w="1265" w:type="dxa"/>
                  <w:vAlign w:val="center"/>
                </w:tcPr>
                <w:p w14:paraId="4180FFD4" w14:textId="77777777" w:rsidR="00705DF6" w:rsidRPr="00024DCA" w:rsidRDefault="00705DF6" w:rsidP="00705DF6">
                  <w:pPr>
                    <w:jc w:val="center"/>
                    <w:rPr>
                      <w:rFonts w:ascii="宋体" w:hAnsi="宋体" w:hint="eastAsia"/>
                      <w:bCs/>
                      <w:color w:val="000000"/>
                      <w:szCs w:val="21"/>
                    </w:rPr>
                  </w:pPr>
                  <w:r w:rsidRPr="00024DCA">
                    <w:rPr>
                      <w:rFonts w:ascii="宋体" w:hAnsi="宋体" w:hint="eastAsia"/>
                      <w:bCs/>
                      <w:color w:val="000000"/>
                      <w:szCs w:val="21"/>
                    </w:rPr>
                    <w:t>量程</w:t>
                  </w:r>
                </w:p>
              </w:tc>
              <w:tc>
                <w:tcPr>
                  <w:tcW w:w="1928" w:type="dxa"/>
                  <w:vAlign w:val="center"/>
                </w:tcPr>
                <w:p w14:paraId="0CE3508B" w14:textId="77777777" w:rsidR="00705DF6" w:rsidRPr="00024DCA" w:rsidRDefault="00705DF6" w:rsidP="00705DF6">
                  <w:pPr>
                    <w:jc w:val="center"/>
                    <w:rPr>
                      <w:rFonts w:ascii="宋体" w:hAnsi="宋体" w:hint="eastAsia"/>
                      <w:bCs/>
                      <w:color w:val="000000"/>
                      <w:szCs w:val="21"/>
                    </w:rPr>
                  </w:pPr>
                  <w:r w:rsidRPr="00024DCA">
                    <w:rPr>
                      <w:rFonts w:ascii="宋体" w:hAnsi="宋体" w:hint="eastAsia"/>
                      <w:bCs/>
                      <w:color w:val="000000"/>
                      <w:szCs w:val="21"/>
                    </w:rPr>
                    <w:t>标准值</w:t>
                  </w:r>
                  <w:r>
                    <w:rPr>
                      <w:rFonts w:ascii="宋体" w:hAnsi="宋体" w:hint="eastAsia"/>
                      <w:bCs/>
                      <w:color w:val="000000"/>
                      <w:szCs w:val="21"/>
                    </w:rPr>
                    <w:t>/μ</w:t>
                  </w:r>
                  <w:r>
                    <w:rPr>
                      <w:rFonts w:ascii="宋体" w:hAnsi="宋体"/>
                      <w:bCs/>
                      <w:color w:val="000000"/>
                      <w:szCs w:val="21"/>
                    </w:rPr>
                    <w:t>F</w:t>
                  </w:r>
                </w:p>
              </w:tc>
              <w:tc>
                <w:tcPr>
                  <w:tcW w:w="1928" w:type="dxa"/>
                  <w:vAlign w:val="center"/>
                </w:tcPr>
                <w:p w14:paraId="0795A6E3" w14:textId="77777777" w:rsidR="00705DF6" w:rsidRPr="00024DCA" w:rsidRDefault="00705DF6" w:rsidP="00705DF6">
                  <w:pPr>
                    <w:jc w:val="center"/>
                    <w:rPr>
                      <w:rFonts w:ascii="宋体" w:hAnsi="宋体" w:hint="eastAsia"/>
                      <w:bCs/>
                      <w:color w:val="000000"/>
                      <w:szCs w:val="21"/>
                    </w:rPr>
                  </w:pPr>
                  <w:r w:rsidRPr="00024DCA">
                    <w:rPr>
                      <w:rFonts w:ascii="宋体" w:hAnsi="宋体" w:hint="eastAsia"/>
                      <w:bCs/>
                      <w:color w:val="000000"/>
                      <w:szCs w:val="21"/>
                    </w:rPr>
                    <w:t>显示值</w:t>
                  </w:r>
                  <w:r>
                    <w:rPr>
                      <w:rFonts w:ascii="宋体" w:hAnsi="宋体" w:hint="eastAsia"/>
                      <w:bCs/>
                      <w:color w:val="000000"/>
                      <w:szCs w:val="21"/>
                    </w:rPr>
                    <w:t>/μ</w:t>
                  </w:r>
                  <w:r>
                    <w:rPr>
                      <w:rFonts w:ascii="宋体" w:hAnsi="宋体"/>
                      <w:bCs/>
                      <w:color w:val="000000"/>
                      <w:szCs w:val="21"/>
                    </w:rPr>
                    <w:t>F</w:t>
                  </w:r>
                </w:p>
              </w:tc>
              <w:tc>
                <w:tcPr>
                  <w:tcW w:w="1928" w:type="dxa"/>
                  <w:vAlign w:val="center"/>
                </w:tcPr>
                <w:p w14:paraId="13300365" w14:textId="77777777" w:rsidR="00705DF6" w:rsidRPr="00024DCA" w:rsidRDefault="00705DF6" w:rsidP="00705DF6">
                  <w:pPr>
                    <w:jc w:val="center"/>
                    <w:rPr>
                      <w:rFonts w:ascii="宋体" w:hAnsi="宋体" w:hint="eastAsia"/>
                      <w:bCs/>
                      <w:color w:val="000000"/>
                      <w:szCs w:val="21"/>
                    </w:rPr>
                  </w:pPr>
                  <w:r w:rsidRPr="00024DCA">
                    <w:rPr>
                      <w:rFonts w:ascii="宋体" w:hAnsi="宋体" w:hint="eastAsia"/>
                      <w:bCs/>
                      <w:color w:val="000000"/>
                      <w:szCs w:val="21"/>
                    </w:rPr>
                    <w:t>示值误差</w:t>
                  </w:r>
                  <w:r>
                    <w:rPr>
                      <w:rFonts w:ascii="宋体" w:hAnsi="宋体" w:hint="eastAsia"/>
                      <w:bCs/>
                      <w:color w:val="000000"/>
                      <w:szCs w:val="21"/>
                    </w:rPr>
                    <w:t>/μ</w:t>
                  </w:r>
                  <w:r>
                    <w:rPr>
                      <w:rFonts w:ascii="宋体" w:hAnsi="宋体"/>
                      <w:bCs/>
                      <w:color w:val="000000"/>
                      <w:szCs w:val="21"/>
                    </w:rPr>
                    <w:t>F</w:t>
                  </w:r>
                </w:p>
              </w:tc>
              <w:tc>
                <w:tcPr>
                  <w:tcW w:w="1928" w:type="dxa"/>
                  <w:vAlign w:val="center"/>
                </w:tcPr>
                <w:p w14:paraId="33FF049F" w14:textId="1D4F53D1" w:rsidR="00705DF6" w:rsidRPr="00024DCA" w:rsidRDefault="00774834" w:rsidP="00705DF6">
                  <w:pPr>
                    <w:jc w:val="center"/>
                    <w:rPr>
                      <w:rFonts w:ascii="宋体" w:hAnsi="宋体" w:hint="eastAsia"/>
                      <w:bCs/>
                      <w:color w:val="000000"/>
                      <w:szCs w:val="21"/>
                    </w:rPr>
                  </w:pPr>
                  <w:bookmarkStart w:id="265" w:name="OLE_LINK22"/>
                  <w:r w:rsidRPr="00024DCA">
                    <w:rPr>
                      <w:rFonts w:ascii="宋体" w:hAnsi="宋体" w:hint="eastAsia"/>
                      <w:bCs/>
                      <w:color w:val="000000"/>
                      <w:szCs w:val="21"/>
                    </w:rPr>
                    <w:t>测量不确定度（</w:t>
                  </w:r>
                  <w:r w:rsidRPr="00345554">
                    <w:rPr>
                      <w:bCs/>
                      <w:i/>
                      <w:color w:val="000000"/>
                      <w:szCs w:val="21"/>
                    </w:rPr>
                    <w:t>k</w:t>
                  </w:r>
                  <w:r w:rsidRPr="00024DCA">
                    <w:rPr>
                      <w:rFonts w:ascii="宋体" w:hAnsi="宋体" w:hint="eastAsia"/>
                      <w:bCs/>
                      <w:color w:val="000000"/>
                      <w:szCs w:val="21"/>
                    </w:rPr>
                    <w:t>=2）</w:t>
                  </w:r>
                  <w:bookmarkEnd w:id="265"/>
                </w:p>
              </w:tc>
            </w:tr>
            <w:tr w:rsidR="00705DF6" w:rsidRPr="00024DCA" w14:paraId="0B00BB13" w14:textId="77777777" w:rsidTr="00E816C7">
              <w:trPr>
                <w:trHeight w:val="340"/>
                <w:jc w:val="center"/>
              </w:trPr>
              <w:tc>
                <w:tcPr>
                  <w:tcW w:w="1265" w:type="dxa"/>
                  <w:vMerge w:val="restart"/>
                  <w:vAlign w:val="center"/>
                </w:tcPr>
                <w:p w14:paraId="7C41FA69" w14:textId="77777777" w:rsidR="00705DF6" w:rsidRPr="00024DCA" w:rsidRDefault="00705DF6" w:rsidP="00705DF6">
                  <w:pPr>
                    <w:jc w:val="center"/>
                    <w:rPr>
                      <w:rFonts w:ascii="宋体" w:hAnsi="宋体" w:hint="eastAsia"/>
                      <w:bCs/>
                      <w:color w:val="000000"/>
                      <w:szCs w:val="21"/>
                    </w:rPr>
                  </w:pPr>
                </w:p>
              </w:tc>
              <w:tc>
                <w:tcPr>
                  <w:tcW w:w="1928" w:type="dxa"/>
                  <w:vAlign w:val="center"/>
                </w:tcPr>
                <w:p w14:paraId="0A3084E9" w14:textId="77777777" w:rsidR="00705DF6" w:rsidRPr="00024DCA" w:rsidRDefault="00705DF6" w:rsidP="00705DF6">
                  <w:pPr>
                    <w:jc w:val="center"/>
                    <w:rPr>
                      <w:rFonts w:ascii="宋体" w:hAnsi="宋体" w:hint="eastAsia"/>
                      <w:bCs/>
                      <w:color w:val="000000"/>
                      <w:szCs w:val="21"/>
                    </w:rPr>
                  </w:pPr>
                </w:p>
              </w:tc>
              <w:tc>
                <w:tcPr>
                  <w:tcW w:w="1928" w:type="dxa"/>
                  <w:vAlign w:val="center"/>
                </w:tcPr>
                <w:p w14:paraId="02678E61" w14:textId="77777777" w:rsidR="00705DF6" w:rsidRPr="00024DCA" w:rsidRDefault="00705DF6" w:rsidP="00705DF6">
                  <w:pPr>
                    <w:jc w:val="center"/>
                    <w:rPr>
                      <w:rFonts w:ascii="宋体" w:hAnsi="宋体" w:hint="eastAsia"/>
                      <w:bCs/>
                      <w:color w:val="000000"/>
                      <w:szCs w:val="21"/>
                    </w:rPr>
                  </w:pPr>
                </w:p>
              </w:tc>
              <w:tc>
                <w:tcPr>
                  <w:tcW w:w="1928" w:type="dxa"/>
                  <w:vAlign w:val="center"/>
                </w:tcPr>
                <w:p w14:paraId="59CDC766" w14:textId="77777777" w:rsidR="00705DF6" w:rsidRPr="00024DCA" w:rsidRDefault="00705DF6" w:rsidP="00705DF6">
                  <w:pPr>
                    <w:jc w:val="center"/>
                    <w:rPr>
                      <w:rFonts w:ascii="宋体" w:hAnsi="宋体" w:hint="eastAsia"/>
                      <w:bCs/>
                      <w:color w:val="000000"/>
                      <w:szCs w:val="21"/>
                    </w:rPr>
                  </w:pPr>
                </w:p>
              </w:tc>
              <w:tc>
                <w:tcPr>
                  <w:tcW w:w="1928" w:type="dxa"/>
                  <w:vAlign w:val="center"/>
                </w:tcPr>
                <w:p w14:paraId="46677BAF" w14:textId="77777777" w:rsidR="00705DF6" w:rsidRPr="00024DCA" w:rsidRDefault="00705DF6" w:rsidP="00705DF6">
                  <w:pPr>
                    <w:jc w:val="center"/>
                    <w:rPr>
                      <w:rFonts w:ascii="宋体" w:hAnsi="宋体" w:hint="eastAsia"/>
                      <w:bCs/>
                      <w:color w:val="000000"/>
                      <w:szCs w:val="21"/>
                    </w:rPr>
                  </w:pPr>
                </w:p>
              </w:tc>
            </w:tr>
            <w:tr w:rsidR="00705DF6" w:rsidRPr="00024DCA" w14:paraId="1489693F" w14:textId="77777777" w:rsidTr="00E816C7">
              <w:trPr>
                <w:trHeight w:val="340"/>
                <w:jc w:val="center"/>
              </w:trPr>
              <w:tc>
                <w:tcPr>
                  <w:tcW w:w="1265" w:type="dxa"/>
                  <w:vMerge/>
                  <w:vAlign w:val="center"/>
                </w:tcPr>
                <w:p w14:paraId="36157ADB" w14:textId="77777777" w:rsidR="00705DF6" w:rsidRPr="00024DCA" w:rsidRDefault="00705DF6" w:rsidP="00705DF6">
                  <w:pPr>
                    <w:jc w:val="center"/>
                    <w:rPr>
                      <w:rFonts w:ascii="宋体" w:hAnsi="宋体" w:hint="eastAsia"/>
                      <w:bCs/>
                      <w:color w:val="000000"/>
                      <w:szCs w:val="21"/>
                    </w:rPr>
                  </w:pPr>
                </w:p>
              </w:tc>
              <w:tc>
                <w:tcPr>
                  <w:tcW w:w="1928" w:type="dxa"/>
                  <w:vAlign w:val="center"/>
                </w:tcPr>
                <w:p w14:paraId="7116EAD0" w14:textId="77777777" w:rsidR="00705DF6" w:rsidRPr="00024DCA" w:rsidRDefault="00705DF6" w:rsidP="00705DF6">
                  <w:pPr>
                    <w:jc w:val="center"/>
                    <w:rPr>
                      <w:rFonts w:ascii="宋体" w:hAnsi="宋体" w:hint="eastAsia"/>
                      <w:bCs/>
                      <w:color w:val="000000"/>
                      <w:szCs w:val="21"/>
                    </w:rPr>
                  </w:pPr>
                </w:p>
              </w:tc>
              <w:tc>
                <w:tcPr>
                  <w:tcW w:w="1928" w:type="dxa"/>
                  <w:vAlign w:val="center"/>
                </w:tcPr>
                <w:p w14:paraId="173B23CD" w14:textId="77777777" w:rsidR="00705DF6" w:rsidRPr="00024DCA" w:rsidRDefault="00705DF6" w:rsidP="00705DF6">
                  <w:pPr>
                    <w:jc w:val="center"/>
                    <w:rPr>
                      <w:rFonts w:ascii="宋体" w:hAnsi="宋体" w:hint="eastAsia"/>
                      <w:bCs/>
                      <w:color w:val="000000"/>
                      <w:szCs w:val="21"/>
                    </w:rPr>
                  </w:pPr>
                </w:p>
              </w:tc>
              <w:tc>
                <w:tcPr>
                  <w:tcW w:w="1928" w:type="dxa"/>
                  <w:vAlign w:val="center"/>
                </w:tcPr>
                <w:p w14:paraId="52D93B39" w14:textId="77777777" w:rsidR="00705DF6" w:rsidRPr="00024DCA" w:rsidRDefault="00705DF6" w:rsidP="00705DF6">
                  <w:pPr>
                    <w:jc w:val="center"/>
                    <w:rPr>
                      <w:rFonts w:ascii="宋体" w:hAnsi="宋体" w:hint="eastAsia"/>
                      <w:bCs/>
                      <w:color w:val="000000"/>
                      <w:szCs w:val="21"/>
                    </w:rPr>
                  </w:pPr>
                </w:p>
              </w:tc>
              <w:tc>
                <w:tcPr>
                  <w:tcW w:w="1928" w:type="dxa"/>
                  <w:vAlign w:val="center"/>
                </w:tcPr>
                <w:p w14:paraId="72C1EC0B" w14:textId="77777777" w:rsidR="00705DF6" w:rsidRPr="00024DCA" w:rsidRDefault="00705DF6" w:rsidP="00705DF6">
                  <w:pPr>
                    <w:jc w:val="center"/>
                    <w:rPr>
                      <w:rFonts w:ascii="宋体" w:hAnsi="宋体" w:hint="eastAsia"/>
                      <w:bCs/>
                      <w:color w:val="000000"/>
                      <w:szCs w:val="21"/>
                    </w:rPr>
                  </w:pPr>
                </w:p>
              </w:tc>
            </w:tr>
            <w:tr w:rsidR="00705DF6" w:rsidRPr="00024DCA" w14:paraId="6F8AE0A6" w14:textId="77777777" w:rsidTr="00E816C7">
              <w:trPr>
                <w:trHeight w:val="340"/>
                <w:jc w:val="center"/>
              </w:trPr>
              <w:tc>
                <w:tcPr>
                  <w:tcW w:w="1265" w:type="dxa"/>
                  <w:vMerge/>
                  <w:vAlign w:val="center"/>
                </w:tcPr>
                <w:p w14:paraId="7697441D" w14:textId="77777777" w:rsidR="00705DF6" w:rsidRPr="00024DCA" w:rsidRDefault="00705DF6" w:rsidP="00705DF6">
                  <w:pPr>
                    <w:jc w:val="center"/>
                    <w:rPr>
                      <w:rFonts w:ascii="宋体" w:hAnsi="宋体" w:hint="eastAsia"/>
                      <w:bCs/>
                      <w:color w:val="000000"/>
                      <w:szCs w:val="21"/>
                    </w:rPr>
                  </w:pPr>
                </w:p>
              </w:tc>
              <w:tc>
                <w:tcPr>
                  <w:tcW w:w="1928" w:type="dxa"/>
                  <w:vAlign w:val="center"/>
                </w:tcPr>
                <w:p w14:paraId="241D0F83" w14:textId="77777777" w:rsidR="00705DF6" w:rsidRPr="00024DCA" w:rsidRDefault="00705DF6" w:rsidP="00705DF6">
                  <w:pPr>
                    <w:jc w:val="center"/>
                    <w:rPr>
                      <w:rFonts w:ascii="宋体" w:hAnsi="宋体" w:hint="eastAsia"/>
                      <w:bCs/>
                      <w:color w:val="000000"/>
                      <w:szCs w:val="21"/>
                    </w:rPr>
                  </w:pPr>
                </w:p>
              </w:tc>
              <w:tc>
                <w:tcPr>
                  <w:tcW w:w="1928" w:type="dxa"/>
                  <w:vAlign w:val="center"/>
                </w:tcPr>
                <w:p w14:paraId="09E8DB8D" w14:textId="77777777" w:rsidR="00705DF6" w:rsidRPr="00024DCA" w:rsidRDefault="00705DF6" w:rsidP="00705DF6">
                  <w:pPr>
                    <w:jc w:val="center"/>
                    <w:rPr>
                      <w:rFonts w:ascii="宋体" w:hAnsi="宋体" w:hint="eastAsia"/>
                      <w:bCs/>
                      <w:color w:val="000000"/>
                      <w:szCs w:val="21"/>
                    </w:rPr>
                  </w:pPr>
                </w:p>
              </w:tc>
              <w:tc>
                <w:tcPr>
                  <w:tcW w:w="1928" w:type="dxa"/>
                  <w:vAlign w:val="center"/>
                </w:tcPr>
                <w:p w14:paraId="453B6439" w14:textId="77777777" w:rsidR="00705DF6" w:rsidRPr="00024DCA" w:rsidRDefault="00705DF6" w:rsidP="00705DF6">
                  <w:pPr>
                    <w:jc w:val="center"/>
                    <w:rPr>
                      <w:rFonts w:ascii="宋体" w:hAnsi="宋体" w:hint="eastAsia"/>
                      <w:bCs/>
                      <w:color w:val="000000"/>
                      <w:szCs w:val="21"/>
                    </w:rPr>
                  </w:pPr>
                </w:p>
              </w:tc>
              <w:tc>
                <w:tcPr>
                  <w:tcW w:w="1928" w:type="dxa"/>
                </w:tcPr>
                <w:p w14:paraId="1280BACC" w14:textId="77777777" w:rsidR="00705DF6" w:rsidRPr="00024DCA" w:rsidRDefault="00705DF6" w:rsidP="00705DF6">
                  <w:pPr>
                    <w:jc w:val="center"/>
                    <w:rPr>
                      <w:rFonts w:ascii="宋体" w:hAnsi="宋体" w:hint="eastAsia"/>
                      <w:bCs/>
                      <w:color w:val="000000"/>
                      <w:szCs w:val="21"/>
                    </w:rPr>
                  </w:pPr>
                </w:p>
              </w:tc>
            </w:tr>
            <w:tr w:rsidR="00705DF6" w:rsidRPr="00024DCA" w14:paraId="1BE99FF4" w14:textId="77777777" w:rsidTr="00E816C7">
              <w:trPr>
                <w:trHeight w:val="340"/>
                <w:jc w:val="center"/>
              </w:trPr>
              <w:tc>
                <w:tcPr>
                  <w:tcW w:w="1265" w:type="dxa"/>
                  <w:vMerge/>
                  <w:vAlign w:val="center"/>
                </w:tcPr>
                <w:p w14:paraId="3DD93784" w14:textId="77777777" w:rsidR="00705DF6" w:rsidRPr="00024DCA" w:rsidRDefault="00705DF6" w:rsidP="00705DF6">
                  <w:pPr>
                    <w:jc w:val="center"/>
                    <w:rPr>
                      <w:rFonts w:ascii="宋体" w:hAnsi="宋体" w:hint="eastAsia"/>
                      <w:bCs/>
                      <w:color w:val="000000"/>
                      <w:szCs w:val="21"/>
                    </w:rPr>
                  </w:pPr>
                </w:p>
              </w:tc>
              <w:tc>
                <w:tcPr>
                  <w:tcW w:w="1928" w:type="dxa"/>
                  <w:vAlign w:val="center"/>
                </w:tcPr>
                <w:p w14:paraId="51339C7E" w14:textId="77777777" w:rsidR="00705DF6" w:rsidRPr="00024DCA" w:rsidRDefault="00705DF6" w:rsidP="00705DF6">
                  <w:pPr>
                    <w:jc w:val="center"/>
                    <w:rPr>
                      <w:rFonts w:ascii="宋体" w:hAnsi="宋体" w:hint="eastAsia"/>
                      <w:bCs/>
                      <w:color w:val="000000"/>
                      <w:szCs w:val="21"/>
                    </w:rPr>
                  </w:pPr>
                </w:p>
              </w:tc>
              <w:tc>
                <w:tcPr>
                  <w:tcW w:w="1928" w:type="dxa"/>
                  <w:vAlign w:val="center"/>
                </w:tcPr>
                <w:p w14:paraId="440769EF" w14:textId="77777777" w:rsidR="00705DF6" w:rsidRPr="00024DCA" w:rsidRDefault="00705DF6" w:rsidP="00705DF6">
                  <w:pPr>
                    <w:jc w:val="center"/>
                    <w:rPr>
                      <w:rFonts w:ascii="宋体" w:hAnsi="宋体" w:hint="eastAsia"/>
                      <w:bCs/>
                      <w:color w:val="000000"/>
                      <w:szCs w:val="21"/>
                    </w:rPr>
                  </w:pPr>
                </w:p>
              </w:tc>
              <w:tc>
                <w:tcPr>
                  <w:tcW w:w="1928" w:type="dxa"/>
                  <w:vAlign w:val="center"/>
                </w:tcPr>
                <w:p w14:paraId="6B77DFB2" w14:textId="77777777" w:rsidR="00705DF6" w:rsidRPr="00024DCA" w:rsidRDefault="00705DF6" w:rsidP="00705DF6">
                  <w:pPr>
                    <w:jc w:val="center"/>
                    <w:rPr>
                      <w:rFonts w:ascii="宋体" w:hAnsi="宋体" w:hint="eastAsia"/>
                      <w:bCs/>
                      <w:color w:val="000000"/>
                      <w:szCs w:val="21"/>
                    </w:rPr>
                  </w:pPr>
                </w:p>
              </w:tc>
              <w:tc>
                <w:tcPr>
                  <w:tcW w:w="1928" w:type="dxa"/>
                </w:tcPr>
                <w:p w14:paraId="70CDA2C0" w14:textId="77777777" w:rsidR="00705DF6" w:rsidRPr="00024DCA" w:rsidRDefault="00705DF6" w:rsidP="00705DF6">
                  <w:pPr>
                    <w:jc w:val="center"/>
                    <w:rPr>
                      <w:rFonts w:ascii="宋体" w:hAnsi="宋体" w:hint="eastAsia"/>
                      <w:bCs/>
                      <w:color w:val="000000"/>
                      <w:szCs w:val="21"/>
                    </w:rPr>
                  </w:pPr>
                </w:p>
              </w:tc>
            </w:tr>
            <w:tr w:rsidR="00705DF6" w:rsidRPr="00024DCA" w14:paraId="105CCA64" w14:textId="77777777" w:rsidTr="00E816C7">
              <w:trPr>
                <w:trHeight w:val="340"/>
                <w:jc w:val="center"/>
              </w:trPr>
              <w:tc>
                <w:tcPr>
                  <w:tcW w:w="1265" w:type="dxa"/>
                  <w:vMerge/>
                  <w:vAlign w:val="center"/>
                </w:tcPr>
                <w:p w14:paraId="6CAA2563" w14:textId="77777777" w:rsidR="00705DF6" w:rsidRPr="00024DCA" w:rsidRDefault="00705DF6" w:rsidP="00705DF6">
                  <w:pPr>
                    <w:jc w:val="center"/>
                    <w:rPr>
                      <w:rFonts w:ascii="宋体" w:hAnsi="宋体" w:hint="eastAsia"/>
                      <w:bCs/>
                      <w:color w:val="000000"/>
                      <w:szCs w:val="21"/>
                    </w:rPr>
                  </w:pPr>
                </w:p>
              </w:tc>
              <w:tc>
                <w:tcPr>
                  <w:tcW w:w="1928" w:type="dxa"/>
                  <w:vAlign w:val="center"/>
                </w:tcPr>
                <w:p w14:paraId="56692752" w14:textId="77777777" w:rsidR="00705DF6" w:rsidRPr="00024DCA" w:rsidRDefault="00705DF6" w:rsidP="00705DF6">
                  <w:pPr>
                    <w:jc w:val="center"/>
                    <w:rPr>
                      <w:rFonts w:ascii="宋体" w:hAnsi="宋体" w:hint="eastAsia"/>
                      <w:bCs/>
                      <w:color w:val="000000"/>
                      <w:szCs w:val="21"/>
                    </w:rPr>
                  </w:pPr>
                </w:p>
              </w:tc>
              <w:tc>
                <w:tcPr>
                  <w:tcW w:w="1928" w:type="dxa"/>
                  <w:vAlign w:val="center"/>
                </w:tcPr>
                <w:p w14:paraId="1B166569" w14:textId="77777777" w:rsidR="00705DF6" w:rsidRPr="00024DCA" w:rsidRDefault="00705DF6" w:rsidP="00705DF6">
                  <w:pPr>
                    <w:jc w:val="center"/>
                    <w:rPr>
                      <w:rFonts w:ascii="宋体" w:hAnsi="宋体" w:hint="eastAsia"/>
                      <w:bCs/>
                      <w:color w:val="000000"/>
                      <w:szCs w:val="21"/>
                    </w:rPr>
                  </w:pPr>
                </w:p>
              </w:tc>
              <w:tc>
                <w:tcPr>
                  <w:tcW w:w="1928" w:type="dxa"/>
                  <w:vAlign w:val="center"/>
                </w:tcPr>
                <w:p w14:paraId="453D20D8" w14:textId="77777777" w:rsidR="00705DF6" w:rsidRPr="00024DCA" w:rsidRDefault="00705DF6" w:rsidP="00705DF6">
                  <w:pPr>
                    <w:jc w:val="center"/>
                    <w:rPr>
                      <w:rFonts w:ascii="宋体" w:hAnsi="宋体" w:hint="eastAsia"/>
                      <w:bCs/>
                      <w:color w:val="000000"/>
                      <w:szCs w:val="21"/>
                    </w:rPr>
                  </w:pPr>
                </w:p>
              </w:tc>
              <w:tc>
                <w:tcPr>
                  <w:tcW w:w="1928" w:type="dxa"/>
                </w:tcPr>
                <w:p w14:paraId="5521E50B" w14:textId="77777777" w:rsidR="00705DF6" w:rsidRPr="00024DCA" w:rsidRDefault="00705DF6" w:rsidP="00705DF6">
                  <w:pPr>
                    <w:jc w:val="center"/>
                    <w:rPr>
                      <w:rFonts w:ascii="宋体" w:hAnsi="宋体" w:hint="eastAsia"/>
                      <w:bCs/>
                      <w:color w:val="000000"/>
                      <w:szCs w:val="21"/>
                    </w:rPr>
                  </w:pPr>
                </w:p>
              </w:tc>
            </w:tr>
            <w:tr w:rsidR="00774834" w:rsidRPr="00024DCA" w14:paraId="7B65C031" w14:textId="77777777" w:rsidTr="00E816C7">
              <w:trPr>
                <w:trHeight w:val="340"/>
                <w:jc w:val="center"/>
              </w:trPr>
              <w:tc>
                <w:tcPr>
                  <w:tcW w:w="1265" w:type="dxa"/>
                  <w:vMerge w:val="restart"/>
                  <w:vAlign w:val="center"/>
                </w:tcPr>
                <w:p w14:paraId="642E9665" w14:textId="77777777" w:rsidR="00774834" w:rsidRPr="00024DCA" w:rsidRDefault="00774834" w:rsidP="00705DF6">
                  <w:pPr>
                    <w:jc w:val="center"/>
                    <w:rPr>
                      <w:rFonts w:ascii="宋体" w:hAnsi="宋体" w:hint="eastAsia"/>
                      <w:bCs/>
                      <w:color w:val="000000"/>
                      <w:szCs w:val="21"/>
                    </w:rPr>
                  </w:pPr>
                </w:p>
              </w:tc>
              <w:tc>
                <w:tcPr>
                  <w:tcW w:w="1928" w:type="dxa"/>
                  <w:vAlign w:val="center"/>
                </w:tcPr>
                <w:p w14:paraId="6A4C9BB9" w14:textId="77777777" w:rsidR="00774834" w:rsidRPr="00024DCA" w:rsidRDefault="00774834" w:rsidP="00705DF6">
                  <w:pPr>
                    <w:jc w:val="center"/>
                    <w:rPr>
                      <w:rFonts w:ascii="宋体" w:hAnsi="宋体" w:hint="eastAsia"/>
                      <w:bCs/>
                      <w:color w:val="000000"/>
                      <w:szCs w:val="21"/>
                    </w:rPr>
                  </w:pPr>
                </w:p>
              </w:tc>
              <w:tc>
                <w:tcPr>
                  <w:tcW w:w="1928" w:type="dxa"/>
                  <w:vAlign w:val="center"/>
                </w:tcPr>
                <w:p w14:paraId="17FEEBCA" w14:textId="77777777" w:rsidR="00774834" w:rsidRPr="00024DCA" w:rsidRDefault="00774834" w:rsidP="00705DF6">
                  <w:pPr>
                    <w:jc w:val="center"/>
                    <w:rPr>
                      <w:rFonts w:ascii="宋体" w:hAnsi="宋体" w:hint="eastAsia"/>
                      <w:bCs/>
                      <w:color w:val="000000"/>
                      <w:szCs w:val="21"/>
                    </w:rPr>
                  </w:pPr>
                </w:p>
              </w:tc>
              <w:tc>
                <w:tcPr>
                  <w:tcW w:w="1928" w:type="dxa"/>
                  <w:vAlign w:val="center"/>
                </w:tcPr>
                <w:p w14:paraId="29A86738" w14:textId="77777777" w:rsidR="00774834" w:rsidRPr="00024DCA" w:rsidRDefault="00774834" w:rsidP="00705DF6">
                  <w:pPr>
                    <w:jc w:val="center"/>
                    <w:rPr>
                      <w:rFonts w:ascii="宋体" w:hAnsi="宋体" w:hint="eastAsia"/>
                      <w:bCs/>
                      <w:color w:val="000000"/>
                      <w:szCs w:val="21"/>
                    </w:rPr>
                  </w:pPr>
                </w:p>
              </w:tc>
              <w:tc>
                <w:tcPr>
                  <w:tcW w:w="1928" w:type="dxa"/>
                </w:tcPr>
                <w:p w14:paraId="3C8CAA15" w14:textId="77777777" w:rsidR="00774834" w:rsidRPr="00024DCA" w:rsidRDefault="00774834" w:rsidP="00705DF6">
                  <w:pPr>
                    <w:jc w:val="center"/>
                    <w:rPr>
                      <w:rFonts w:ascii="宋体" w:hAnsi="宋体" w:hint="eastAsia"/>
                      <w:bCs/>
                      <w:color w:val="000000"/>
                      <w:szCs w:val="21"/>
                    </w:rPr>
                  </w:pPr>
                </w:p>
              </w:tc>
            </w:tr>
            <w:tr w:rsidR="00774834" w:rsidRPr="00024DCA" w14:paraId="31AFD905" w14:textId="77777777" w:rsidTr="00E816C7">
              <w:trPr>
                <w:trHeight w:val="340"/>
                <w:jc w:val="center"/>
              </w:trPr>
              <w:tc>
                <w:tcPr>
                  <w:tcW w:w="1265" w:type="dxa"/>
                  <w:vMerge/>
                  <w:vAlign w:val="center"/>
                </w:tcPr>
                <w:p w14:paraId="232787F4" w14:textId="77777777" w:rsidR="00774834" w:rsidRPr="00024DCA" w:rsidRDefault="00774834" w:rsidP="00705DF6">
                  <w:pPr>
                    <w:jc w:val="center"/>
                    <w:rPr>
                      <w:rFonts w:ascii="宋体" w:hAnsi="宋体" w:hint="eastAsia"/>
                      <w:bCs/>
                      <w:color w:val="000000"/>
                      <w:szCs w:val="21"/>
                    </w:rPr>
                  </w:pPr>
                </w:p>
              </w:tc>
              <w:tc>
                <w:tcPr>
                  <w:tcW w:w="1928" w:type="dxa"/>
                  <w:vAlign w:val="center"/>
                </w:tcPr>
                <w:p w14:paraId="3E9768AB" w14:textId="77777777" w:rsidR="00774834" w:rsidRPr="00024DCA" w:rsidRDefault="00774834" w:rsidP="00705DF6">
                  <w:pPr>
                    <w:jc w:val="center"/>
                    <w:rPr>
                      <w:rFonts w:ascii="宋体" w:hAnsi="宋体" w:hint="eastAsia"/>
                      <w:bCs/>
                      <w:color w:val="000000"/>
                      <w:szCs w:val="21"/>
                    </w:rPr>
                  </w:pPr>
                </w:p>
              </w:tc>
              <w:tc>
                <w:tcPr>
                  <w:tcW w:w="1928" w:type="dxa"/>
                  <w:vAlign w:val="center"/>
                </w:tcPr>
                <w:p w14:paraId="51973778" w14:textId="77777777" w:rsidR="00774834" w:rsidRPr="00024DCA" w:rsidRDefault="00774834" w:rsidP="00705DF6">
                  <w:pPr>
                    <w:jc w:val="center"/>
                    <w:rPr>
                      <w:rFonts w:ascii="宋体" w:hAnsi="宋体" w:hint="eastAsia"/>
                      <w:bCs/>
                      <w:color w:val="000000"/>
                      <w:szCs w:val="21"/>
                    </w:rPr>
                  </w:pPr>
                </w:p>
              </w:tc>
              <w:tc>
                <w:tcPr>
                  <w:tcW w:w="1928" w:type="dxa"/>
                  <w:vAlign w:val="center"/>
                </w:tcPr>
                <w:p w14:paraId="3137DE25" w14:textId="77777777" w:rsidR="00774834" w:rsidRPr="00024DCA" w:rsidRDefault="00774834" w:rsidP="00705DF6">
                  <w:pPr>
                    <w:jc w:val="center"/>
                    <w:rPr>
                      <w:rFonts w:ascii="宋体" w:hAnsi="宋体" w:hint="eastAsia"/>
                      <w:bCs/>
                      <w:color w:val="000000"/>
                      <w:szCs w:val="21"/>
                    </w:rPr>
                  </w:pPr>
                </w:p>
              </w:tc>
              <w:tc>
                <w:tcPr>
                  <w:tcW w:w="1928" w:type="dxa"/>
                </w:tcPr>
                <w:p w14:paraId="47520C54" w14:textId="77777777" w:rsidR="00774834" w:rsidRPr="00024DCA" w:rsidRDefault="00774834" w:rsidP="00705DF6">
                  <w:pPr>
                    <w:jc w:val="center"/>
                    <w:rPr>
                      <w:rFonts w:ascii="宋体" w:hAnsi="宋体" w:hint="eastAsia"/>
                      <w:bCs/>
                      <w:color w:val="000000"/>
                      <w:szCs w:val="21"/>
                    </w:rPr>
                  </w:pPr>
                </w:p>
              </w:tc>
            </w:tr>
            <w:tr w:rsidR="00774834" w:rsidRPr="00024DCA" w14:paraId="5E71CC9C" w14:textId="77777777" w:rsidTr="00E816C7">
              <w:trPr>
                <w:trHeight w:val="340"/>
                <w:jc w:val="center"/>
              </w:trPr>
              <w:tc>
                <w:tcPr>
                  <w:tcW w:w="1265" w:type="dxa"/>
                  <w:vMerge/>
                  <w:vAlign w:val="center"/>
                </w:tcPr>
                <w:p w14:paraId="638C81DB" w14:textId="77777777" w:rsidR="00774834" w:rsidRPr="00024DCA" w:rsidRDefault="00774834" w:rsidP="00705DF6">
                  <w:pPr>
                    <w:jc w:val="center"/>
                    <w:rPr>
                      <w:rFonts w:ascii="宋体" w:hAnsi="宋体" w:hint="eastAsia"/>
                      <w:bCs/>
                      <w:color w:val="000000"/>
                      <w:szCs w:val="21"/>
                    </w:rPr>
                  </w:pPr>
                </w:p>
              </w:tc>
              <w:tc>
                <w:tcPr>
                  <w:tcW w:w="1928" w:type="dxa"/>
                  <w:vAlign w:val="center"/>
                </w:tcPr>
                <w:p w14:paraId="205E9B35" w14:textId="77777777" w:rsidR="00774834" w:rsidRPr="00024DCA" w:rsidRDefault="00774834" w:rsidP="00705DF6">
                  <w:pPr>
                    <w:jc w:val="center"/>
                    <w:rPr>
                      <w:rFonts w:ascii="宋体" w:hAnsi="宋体" w:hint="eastAsia"/>
                      <w:bCs/>
                      <w:color w:val="000000"/>
                      <w:szCs w:val="21"/>
                    </w:rPr>
                  </w:pPr>
                </w:p>
              </w:tc>
              <w:tc>
                <w:tcPr>
                  <w:tcW w:w="1928" w:type="dxa"/>
                  <w:vAlign w:val="center"/>
                </w:tcPr>
                <w:p w14:paraId="68750DBA" w14:textId="77777777" w:rsidR="00774834" w:rsidRPr="00024DCA" w:rsidRDefault="00774834" w:rsidP="00705DF6">
                  <w:pPr>
                    <w:jc w:val="center"/>
                    <w:rPr>
                      <w:rFonts w:ascii="宋体" w:hAnsi="宋体" w:hint="eastAsia"/>
                      <w:bCs/>
                      <w:color w:val="000000"/>
                      <w:szCs w:val="21"/>
                    </w:rPr>
                  </w:pPr>
                </w:p>
              </w:tc>
              <w:tc>
                <w:tcPr>
                  <w:tcW w:w="1928" w:type="dxa"/>
                  <w:vAlign w:val="center"/>
                </w:tcPr>
                <w:p w14:paraId="6D9C91BA" w14:textId="77777777" w:rsidR="00774834" w:rsidRPr="00024DCA" w:rsidRDefault="00774834" w:rsidP="00705DF6">
                  <w:pPr>
                    <w:jc w:val="center"/>
                    <w:rPr>
                      <w:rFonts w:ascii="宋体" w:hAnsi="宋体" w:hint="eastAsia"/>
                      <w:bCs/>
                      <w:color w:val="000000"/>
                      <w:szCs w:val="21"/>
                    </w:rPr>
                  </w:pPr>
                </w:p>
              </w:tc>
              <w:tc>
                <w:tcPr>
                  <w:tcW w:w="1928" w:type="dxa"/>
                </w:tcPr>
                <w:p w14:paraId="2A8F81C3" w14:textId="77777777" w:rsidR="00774834" w:rsidRPr="00024DCA" w:rsidRDefault="00774834" w:rsidP="00705DF6">
                  <w:pPr>
                    <w:jc w:val="center"/>
                    <w:rPr>
                      <w:rFonts w:ascii="宋体" w:hAnsi="宋体" w:hint="eastAsia"/>
                      <w:bCs/>
                      <w:color w:val="000000"/>
                      <w:szCs w:val="21"/>
                    </w:rPr>
                  </w:pPr>
                </w:p>
              </w:tc>
            </w:tr>
          </w:tbl>
          <w:p w14:paraId="2972EB87" w14:textId="5A3C1C09" w:rsidR="00705DF6" w:rsidRPr="00774834" w:rsidRDefault="00705DF6" w:rsidP="00774834">
            <w:pPr>
              <w:spacing w:line="400" w:lineRule="exact"/>
              <w:rPr>
                <w:rFonts w:ascii="宋体" w:hAnsi="宋体" w:hint="eastAsia"/>
                <w:bCs/>
                <w:color w:val="000000"/>
              </w:rPr>
            </w:pPr>
          </w:p>
          <w:p w14:paraId="56B73F4B" w14:textId="10CB4CF8" w:rsidR="00774834" w:rsidRPr="00774834" w:rsidRDefault="00774834" w:rsidP="00774834">
            <w:pPr>
              <w:spacing w:line="400" w:lineRule="exact"/>
              <w:rPr>
                <w:rFonts w:ascii="宋体" w:hAnsi="宋体" w:hint="eastAsia"/>
                <w:bCs/>
                <w:color w:val="000000"/>
                <w:szCs w:val="21"/>
              </w:rPr>
            </w:pPr>
            <w:r w:rsidRPr="006D5F62">
              <w:rPr>
                <w:rFonts w:ascii="宋体" w:hAnsi="宋体" w:hint="eastAsia"/>
                <w:bCs/>
                <w:color w:val="000000"/>
                <w:szCs w:val="21"/>
              </w:rPr>
              <w:t>三、电感量校准</w:t>
            </w:r>
          </w:p>
          <w:tbl>
            <w:tblPr>
              <w:tblW w:w="89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5"/>
              <w:gridCol w:w="1928"/>
              <w:gridCol w:w="1928"/>
              <w:gridCol w:w="1928"/>
              <w:gridCol w:w="1928"/>
            </w:tblGrid>
            <w:tr w:rsidR="00705DF6" w:rsidRPr="00024DCA" w14:paraId="1A1520D5" w14:textId="77777777" w:rsidTr="00E816C7">
              <w:trPr>
                <w:trHeight w:val="340"/>
                <w:jc w:val="center"/>
              </w:trPr>
              <w:tc>
                <w:tcPr>
                  <w:tcW w:w="1265" w:type="dxa"/>
                  <w:vAlign w:val="center"/>
                </w:tcPr>
                <w:p w14:paraId="38C27502" w14:textId="77777777" w:rsidR="00705DF6" w:rsidRPr="00024DCA" w:rsidRDefault="00705DF6" w:rsidP="00705DF6">
                  <w:pPr>
                    <w:jc w:val="center"/>
                    <w:rPr>
                      <w:rFonts w:ascii="宋体" w:hAnsi="宋体" w:hint="eastAsia"/>
                      <w:bCs/>
                      <w:color w:val="000000"/>
                      <w:szCs w:val="21"/>
                    </w:rPr>
                  </w:pPr>
                  <w:r w:rsidRPr="00024DCA">
                    <w:rPr>
                      <w:rFonts w:ascii="宋体" w:hAnsi="宋体" w:hint="eastAsia"/>
                      <w:bCs/>
                      <w:color w:val="000000"/>
                      <w:szCs w:val="21"/>
                    </w:rPr>
                    <w:t>量程</w:t>
                  </w:r>
                </w:p>
              </w:tc>
              <w:tc>
                <w:tcPr>
                  <w:tcW w:w="1928" w:type="dxa"/>
                  <w:vAlign w:val="center"/>
                </w:tcPr>
                <w:p w14:paraId="170F94D6" w14:textId="77777777" w:rsidR="00705DF6" w:rsidRPr="00024DCA" w:rsidRDefault="00705DF6" w:rsidP="00705DF6">
                  <w:pPr>
                    <w:jc w:val="center"/>
                    <w:rPr>
                      <w:rFonts w:ascii="宋体" w:hAnsi="宋体" w:hint="eastAsia"/>
                      <w:bCs/>
                      <w:color w:val="000000"/>
                      <w:szCs w:val="21"/>
                    </w:rPr>
                  </w:pPr>
                  <w:r w:rsidRPr="00024DCA">
                    <w:rPr>
                      <w:rFonts w:ascii="宋体" w:hAnsi="宋体" w:hint="eastAsia"/>
                      <w:bCs/>
                      <w:color w:val="000000"/>
                      <w:szCs w:val="21"/>
                    </w:rPr>
                    <w:t>标准值</w:t>
                  </w:r>
                  <w:r>
                    <w:rPr>
                      <w:rFonts w:ascii="宋体" w:hAnsi="宋体" w:hint="eastAsia"/>
                      <w:bCs/>
                      <w:color w:val="000000"/>
                      <w:szCs w:val="21"/>
                    </w:rPr>
                    <w:t>/</w:t>
                  </w:r>
                  <w:proofErr w:type="spellStart"/>
                  <w:r>
                    <w:rPr>
                      <w:rFonts w:ascii="宋体" w:hAnsi="宋体" w:hint="eastAsia"/>
                      <w:bCs/>
                      <w:color w:val="000000"/>
                      <w:szCs w:val="21"/>
                    </w:rPr>
                    <w:t>m</w:t>
                  </w:r>
                  <w:r>
                    <w:rPr>
                      <w:rFonts w:ascii="宋体" w:hAnsi="宋体"/>
                      <w:bCs/>
                      <w:color w:val="000000"/>
                      <w:szCs w:val="21"/>
                    </w:rPr>
                    <w:t>H</w:t>
                  </w:r>
                  <w:proofErr w:type="spellEnd"/>
                </w:p>
              </w:tc>
              <w:tc>
                <w:tcPr>
                  <w:tcW w:w="1928" w:type="dxa"/>
                  <w:vAlign w:val="center"/>
                </w:tcPr>
                <w:p w14:paraId="4BCD97AE" w14:textId="77777777" w:rsidR="00705DF6" w:rsidRPr="00024DCA" w:rsidRDefault="00705DF6" w:rsidP="00705DF6">
                  <w:pPr>
                    <w:jc w:val="center"/>
                    <w:rPr>
                      <w:rFonts w:ascii="宋体" w:hAnsi="宋体" w:hint="eastAsia"/>
                      <w:bCs/>
                      <w:color w:val="000000"/>
                      <w:szCs w:val="21"/>
                    </w:rPr>
                  </w:pPr>
                  <w:r w:rsidRPr="00024DCA">
                    <w:rPr>
                      <w:rFonts w:ascii="宋体" w:hAnsi="宋体" w:hint="eastAsia"/>
                      <w:bCs/>
                      <w:color w:val="000000"/>
                      <w:szCs w:val="21"/>
                    </w:rPr>
                    <w:t>显示值</w:t>
                  </w:r>
                  <w:r>
                    <w:rPr>
                      <w:rFonts w:ascii="宋体" w:hAnsi="宋体" w:hint="eastAsia"/>
                      <w:bCs/>
                      <w:color w:val="000000"/>
                      <w:szCs w:val="21"/>
                    </w:rPr>
                    <w:t>/</w:t>
                  </w:r>
                  <w:proofErr w:type="spellStart"/>
                  <w:r>
                    <w:rPr>
                      <w:rFonts w:ascii="宋体" w:hAnsi="宋体" w:hint="eastAsia"/>
                      <w:bCs/>
                      <w:color w:val="000000"/>
                      <w:szCs w:val="21"/>
                    </w:rPr>
                    <w:t>m</w:t>
                  </w:r>
                  <w:r>
                    <w:rPr>
                      <w:rFonts w:ascii="宋体" w:hAnsi="宋体"/>
                      <w:bCs/>
                      <w:color w:val="000000"/>
                      <w:szCs w:val="21"/>
                    </w:rPr>
                    <w:t>H</w:t>
                  </w:r>
                  <w:proofErr w:type="spellEnd"/>
                </w:p>
              </w:tc>
              <w:tc>
                <w:tcPr>
                  <w:tcW w:w="1928" w:type="dxa"/>
                  <w:vAlign w:val="center"/>
                </w:tcPr>
                <w:p w14:paraId="2940C20F" w14:textId="77777777" w:rsidR="00705DF6" w:rsidRPr="00024DCA" w:rsidRDefault="00705DF6" w:rsidP="00705DF6">
                  <w:pPr>
                    <w:jc w:val="center"/>
                    <w:rPr>
                      <w:rFonts w:ascii="宋体" w:hAnsi="宋体" w:hint="eastAsia"/>
                      <w:bCs/>
                      <w:color w:val="000000"/>
                      <w:szCs w:val="21"/>
                    </w:rPr>
                  </w:pPr>
                  <w:r w:rsidRPr="00024DCA">
                    <w:rPr>
                      <w:rFonts w:ascii="宋体" w:hAnsi="宋体" w:hint="eastAsia"/>
                      <w:bCs/>
                      <w:color w:val="000000"/>
                      <w:szCs w:val="21"/>
                    </w:rPr>
                    <w:t>示值误差</w:t>
                  </w:r>
                  <w:r>
                    <w:rPr>
                      <w:rFonts w:ascii="宋体" w:hAnsi="宋体" w:hint="eastAsia"/>
                      <w:bCs/>
                      <w:color w:val="000000"/>
                      <w:szCs w:val="21"/>
                    </w:rPr>
                    <w:t>/</w:t>
                  </w:r>
                  <w:proofErr w:type="spellStart"/>
                  <w:r>
                    <w:rPr>
                      <w:rFonts w:ascii="宋体" w:hAnsi="宋体" w:hint="eastAsia"/>
                      <w:bCs/>
                      <w:color w:val="000000"/>
                      <w:szCs w:val="21"/>
                    </w:rPr>
                    <w:t>m</w:t>
                  </w:r>
                  <w:r>
                    <w:rPr>
                      <w:rFonts w:ascii="宋体" w:hAnsi="宋体"/>
                      <w:bCs/>
                      <w:color w:val="000000"/>
                      <w:szCs w:val="21"/>
                    </w:rPr>
                    <w:t>H</w:t>
                  </w:r>
                  <w:proofErr w:type="spellEnd"/>
                </w:p>
              </w:tc>
              <w:tc>
                <w:tcPr>
                  <w:tcW w:w="1928" w:type="dxa"/>
                  <w:vAlign w:val="center"/>
                </w:tcPr>
                <w:p w14:paraId="346176BE" w14:textId="6192C365" w:rsidR="00705DF6" w:rsidRPr="00774834" w:rsidRDefault="00774834" w:rsidP="00705DF6">
                  <w:pPr>
                    <w:jc w:val="center"/>
                    <w:rPr>
                      <w:rFonts w:ascii="宋体" w:hAnsi="宋体" w:hint="eastAsia"/>
                      <w:b/>
                      <w:color w:val="000000"/>
                      <w:szCs w:val="21"/>
                    </w:rPr>
                  </w:pPr>
                  <w:r w:rsidRPr="00024DCA">
                    <w:rPr>
                      <w:rFonts w:ascii="宋体" w:hAnsi="宋体" w:hint="eastAsia"/>
                      <w:bCs/>
                      <w:color w:val="000000"/>
                      <w:szCs w:val="21"/>
                    </w:rPr>
                    <w:t>测量不确定度（</w:t>
                  </w:r>
                  <w:r w:rsidRPr="00345554">
                    <w:rPr>
                      <w:bCs/>
                      <w:i/>
                      <w:color w:val="000000"/>
                      <w:szCs w:val="21"/>
                    </w:rPr>
                    <w:t>k</w:t>
                  </w:r>
                  <w:r w:rsidRPr="00024DCA">
                    <w:rPr>
                      <w:rFonts w:ascii="宋体" w:hAnsi="宋体" w:hint="eastAsia"/>
                      <w:bCs/>
                      <w:color w:val="000000"/>
                      <w:szCs w:val="21"/>
                    </w:rPr>
                    <w:t>=2）</w:t>
                  </w:r>
                </w:p>
              </w:tc>
            </w:tr>
            <w:tr w:rsidR="00705DF6" w:rsidRPr="00024DCA" w14:paraId="0B10BCC7" w14:textId="77777777" w:rsidTr="00E816C7">
              <w:trPr>
                <w:trHeight w:val="340"/>
                <w:jc w:val="center"/>
              </w:trPr>
              <w:tc>
                <w:tcPr>
                  <w:tcW w:w="1265" w:type="dxa"/>
                  <w:vMerge w:val="restart"/>
                  <w:vAlign w:val="center"/>
                </w:tcPr>
                <w:p w14:paraId="37993BA2" w14:textId="77777777" w:rsidR="00705DF6" w:rsidRPr="00024DCA" w:rsidRDefault="00705DF6" w:rsidP="00705DF6">
                  <w:pPr>
                    <w:jc w:val="center"/>
                    <w:rPr>
                      <w:rFonts w:ascii="宋体" w:hAnsi="宋体" w:hint="eastAsia"/>
                      <w:bCs/>
                      <w:color w:val="000000"/>
                      <w:szCs w:val="21"/>
                    </w:rPr>
                  </w:pPr>
                </w:p>
              </w:tc>
              <w:tc>
                <w:tcPr>
                  <w:tcW w:w="1928" w:type="dxa"/>
                  <w:vAlign w:val="center"/>
                </w:tcPr>
                <w:p w14:paraId="0C918ECB" w14:textId="77777777" w:rsidR="00705DF6" w:rsidRPr="00024DCA" w:rsidRDefault="00705DF6" w:rsidP="00705DF6">
                  <w:pPr>
                    <w:jc w:val="center"/>
                    <w:rPr>
                      <w:rFonts w:ascii="宋体" w:hAnsi="宋体" w:hint="eastAsia"/>
                      <w:bCs/>
                      <w:color w:val="000000"/>
                      <w:szCs w:val="21"/>
                    </w:rPr>
                  </w:pPr>
                </w:p>
              </w:tc>
              <w:tc>
                <w:tcPr>
                  <w:tcW w:w="1928" w:type="dxa"/>
                  <w:vAlign w:val="center"/>
                </w:tcPr>
                <w:p w14:paraId="471FCC86" w14:textId="77777777" w:rsidR="00705DF6" w:rsidRPr="00024DCA" w:rsidRDefault="00705DF6" w:rsidP="00705DF6">
                  <w:pPr>
                    <w:jc w:val="center"/>
                    <w:rPr>
                      <w:rFonts w:ascii="宋体" w:hAnsi="宋体" w:hint="eastAsia"/>
                      <w:bCs/>
                      <w:color w:val="000000"/>
                      <w:szCs w:val="21"/>
                    </w:rPr>
                  </w:pPr>
                </w:p>
              </w:tc>
              <w:tc>
                <w:tcPr>
                  <w:tcW w:w="1928" w:type="dxa"/>
                  <w:vAlign w:val="center"/>
                </w:tcPr>
                <w:p w14:paraId="29F61529" w14:textId="77777777" w:rsidR="00705DF6" w:rsidRPr="00024DCA" w:rsidRDefault="00705DF6" w:rsidP="00705DF6">
                  <w:pPr>
                    <w:jc w:val="center"/>
                    <w:rPr>
                      <w:rFonts w:ascii="宋体" w:hAnsi="宋体" w:hint="eastAsia"/>
                      <w:bCs/>
                      <w:color w:val="000000"/>
                      <w:szCs w:val="21"/>
                    </w:rPr>
                  </w:pPr>
                </w:p>
              </w:tc>
              <w:tc>
                <w:tcPr>
                  <w:tcW w:w="1928" w:type="dxa"/>
                  <w:vAlign w:val="center"/>
                </w:tcPr>
                <w:p w14:paraId="60968F9F" w14:textId="77777777" w:rsidR="00705DF6" w:rsidRPr="00024DCA" w:rsidRDefault="00705DF6" w:rsidP="00705DF6">
                  <w:pPr>
                    <w:jc w:val="center"/>
                    <w:rPr>
                      <w:rFonts w:ascii="宋体" w:hAnsi="宋体" w:hint="eastAsia"/>
                      <w:bCs/>
                      <w:color w:val="000000"/>
                      <w:szCs w:val="21"/>
                    </w:rPr>
                  </w:pPr>
                </w:p>
              </w:tc>
            </w:tr>
            <w:tr w:rsidR="00705DF6" w:rsidRPr="00024DCA" w14:paraId="316EF13B" w14:textId="77777777" w:rsidTr="00E816C7">
              <w:trPr>
                <w:trHeight w:val="340"/>
                <w:jc w:val="center"/>
              </w:trPr>
              <w:tc>
                <w:tcPr>
                  <w:tcW w:w="1265" w:type="dxa"/>
                  <w:vMerge/>
                  <w:vAlign w:val="center"/>
                </w:tcPr>
                <w:p w14:paraId="1C26D4FE" w14:textId="77777777" w:rsidR="00705DF6" w:rsidRPr="00024DCA" w:rsidRDefault="00705DF6" w:rsidP="00705DF6">
                  <w:pPr>
                    <w:jc w:val="center"/>
                    <w:rPr>
                      <w:rFonts w:ascii="宋体" w:hAnsi="宋体" w:hint="eastAsia"/>
                      <w:bCs/>
                      <w:color w:val="000000"/>
                      <w:szCs w:val="21"/>
                    </w:rPr>
                  </w:pPr>
                </w:p>
              </w:tc>
              <w:tc>
                <w:tcPr>
                  <w:tcW w:w="1928" w:type="dxa"/>
                  <w:vAlign w:val="center"/>
                </w:tcPr>
                <w:p w14:paraId="18C5DEAE" w14:textId="77777777" w:rsidR="00705DF6" w:rsidRPr="00024DCA" w:rsidRDefault="00705DF6" w:rsidP="00705DF6">
                  <w:pPr>
                    <w:jc w:val="center"/>
                    <w:rPr>
                      <w:rFonts w:ascii="宋体" w:hAnsi="宋体" w:hint="eastAsia"/>
                      <w:bCs/>
                      <w:color w:val="000000"/>
                      <w:szCs w:val="21"/>
                    </w:rPr>
                  </w:pPr>
                </w:p>
              </w:tc>
              <w:tc>
                <w:tcPr>
                  <w:tcW w:w="1928" w:type="dxa"/>
                  <w:vAlign w:val="center"/>
                </w:tcPr>
                <w:p w14:paraId="79FC7AD8" w14:textId="77777777" w:rsidR="00705DF6" w:rsidRPr="00024DCA" w:rsidRDefault="00705DF6" w:rsidP="00705DF6">
                  <w:pPr>
                    <w:jc w:val="center"/>
                    <w:rPr>
                      <w:rFonts w:ascii="宋体" w:hAnsi="宋体" w:hint="eastAsia"/>
                      <w:bCs/>
                      <w:color w:val="000000"/>
                      <w:szCs w:val="21"/>
                    </w:rPr>
                  </w:pPr>
                </w:p>
              </w:tc>
              <w:tc>
                <w:tcPr>
                  <w:tcW w:w="1928" w:type="dxa"/>
                  <w:vAlign w:val="center"/>
                </w:tcPr>
                <w:p w14:paraId="6601B52A" w14:textId="77777777" w:rsidR="00705DF6" w:rsidRPr="00024DCA" w:rsidRDefault="00705DF6" w:rsidP="00705DF6">
                  <w:pPr>
                    <w:jc w:val="center"/>
                    <w:rPr>
                      <w:rFonts w:ascii="宋体" w:hAnsi="宋体" w:hint="eastAsia"/>
                      <w:bCs/>
                      <w:color w:val="000000"/>
                      <w:szCs w:val="21"/>
                    </w:rPr>
                  </w:pPr>
                </w:p>
              </w:tc>
              <w:tc>
                <w:tcPr>
                  <w:tcW w:w="1928" w:type="dxa"/>
                  <w:vAlign w:val="center"/>
                </w:tcPr>
                <w:p w14:paraId="6A900078" w14:textId="77777777" w:rsidR="00705DF6" w:rsidRPr="00024DCA" w:rsidRDefault="00705DF6" w:rsidP="00705DF6">
                  <w:pPr>
                    <w:jc w:val="center"/>
                    <w:rPr>
                      <w:rFonts w:ascii="宋体" w:hAnsi="宋体" w:hint="eastAsia"/>
                      <w:bCs/>
                      <w:color w:val="000000"/>
                      <w:szCs w:val="21"/>
                    </w:rPr>
                  </w:pPr>
                </w:p>
              </w:tc>
            </w:tr>
            <w:tr w:rsidR="00705DF6" w:rsidRPr="00024DCA" w14:paraId="42CD8977" w14:textId="77777777" w:rsidTr="00E816C7">
              <w:trPr>
                <w:trHeight w:val="340"/>
                <w:jc w:val="center"/>
              </w:trPr>
              <w:tc>
                <w:tcPr>
                  <w:tcW w:w="1265" w:type="dxa"/>
                  <w:vMerge/>
                  <w:vAlign w:val="center"/>
                </w:tcPr>
                <w:p w14:paraId="08294505" w14:textId="77777777" w:rsidR="00705DF6" w:rsidRPr="00024DCA" w:rsidRDefault="00705DF6" w:rsidP="00705DF6">
                  <w:pPr>
                    <w:jc w:val="center"/>
                    <w:rPr>
                      <w:rFonts w:ascii="宋体" w:hAnsi="宋体" w:hint="eastAsia"/>
                      <w:bCs/>
                      <w:color w:val="000000"/>
                      <w:szCs w:val="21"/>
                    </w:rPr>
                  </w:pPr>
                </w:p>
              </w:tc>
              <w:tc>
                <w:tcPr>
                  <w:tcW w:w="1928" w:type="dxa"/>
                  <w:vAlign w:val="center"/>
                </w:tcPr>
                <w:p w14:paraId="32498977" w14:textId="77777777" w:rsidR="00705DF6" w:rsidRPr="00024DCA" w:rsidRDefault="00705DF6" w:rsidP="00705DF6">
                  <w:pPr>
                    <w:jc w:val="center"/>
                    <w:rPr>
                      <w:rFonts w:ascii="宋体" w:hAnsi="宋体" w:hint="eastAsia"/>
                      <w:bCs/>
                      <w:color w:val="000000"/>
                      <w:szCs w:val="21"/>
                    </w:rPr>
                  </w:pPr>
                </w:p>
              </w:tc>
              <w:tc>
                <w:tcPr>
                  <w:tcW w:w="1928" w:type="dxa"/>
                  <w:vAlign w:val="center"/>
                </w:tcPr>
                <w:p w14:paraId="4A2B59FF" w14:textId="77777777" w:rsidR="00705DF6" w:rsidRPr="00024DCA" w:rsidRDefault="00705DF6" w:rsidP="00705DF6">
                  <w:pPr>
                    <w:jc w:val="center"/>
                    <w:rPr>
                      <w:rFonts w:ascii="宋体" w:hAnsi="宋体" w:hint="eastAsia"/>
                      <w:bCs/>
                      <w:color w:val="000000"/>
                      <w:szCs w:val="21"/>
                    </w:rPr>
                  </w:pPr>
                </w:p>
              </w:tc>
              <w:tc>
                <w:tcPr>
                  <w:tcW w:w="1928" w:type="dxa"/>
                  <w:vAlign w:val="center"/>
                </w:tcPr>
                <w:p w14:paraId="7C285537" w14:textId="77777777" w:rsidR="00705DF6" w:rsidRPr="00024DCA" w:rsidRDefault="00705DF6" w:rsidP="00705DF6">
                  <w:pPr>
                    <w:jc w:val="center"/>
                    <w:rPr>
                      <w:rFonts w:ascii="宋体" w:hAnsi="宋体" w:hint="eastAsia"/>
                      <w:bCs/>
                      <w:color w:val="000000"/>
                      <w:szCs w:val="21"/>
                    </w:rPr>
                  </w:pPr>
                </w:p>
              </w:tc>
              <w:tc>
                <w:tcPr>
                  <w:tcW w:w="1928" w:type="dxa"/>
                </w:tcPr>
                <w:p w14:paraId="325A070F" w14:textId="77777777" w:rsidR="00705DF6" w:rsidRPr="00024DCA" w:rsidRDefault="00705DF6" w:rsidP="00705DF6">
                  <w:pPr>
                    <w:jc w:val="center"/>
                    <w:rPr>
                      <w:rFonts w:ascii="宋体" w:hAnsi="宋体" w:hint="eastAsia"/>
                      <w:bCs/>
                      <w:color w:val="000000"/>
                      <w:szCs w:val="21"/>
                    </w:rPr>
                  </w:pPr>
                </w:p>
              </w:tc>
            </w:tr>
            <w:tr w:rsidR="00705DF6" w:rsidRPr="00024DCA" w14:paraId="7AD17C2C" w14:textId="77777777" w:rsidTr="00E816C7">
              <w:trPr>
                <w:trHeight w:val="340"/>
                <w:jc w:val="center"/>
              </w:trPr>
              <w:tc>
                <w:tcPr>
                  <w:tcW w:w="1265" w:type="dxa"/>
                  <w:vMerge/>
                  <w:vAlign w:val="center"/>
                </w:tcPr>
                <w:p w14:paraId="621F6ADA" w14:textId="77777777" w:rsidR="00705DF6" w:rsidRPr="00024DCA" w:rsidRDefault="00705DF6" w:rsidP="00705DF6">
                  <w:pPr>
                    <w:jc w:val="center"/>
                    <w:rPr>
                      <w:rFonts w:ascii="宋体" w:hAnsi="宋体" w:hint="eastAsia"/>
                      <w:bCs/>
                      <w:color w:val="000000"/>
                      <w:szCs w:val="21"/>
                    </w:rPr>
                  </w:pPr>
                </w:p>
              </w:tc>
              <w:tc>
                <w:tcPr>
                  <w:tcW w:w="1928" w:type="dxa"/>
                  <w:vAlign w:val="center"/>
                </w:tcPr>
                <w:p w14:paraId="6A53181E" w14:textId="77777777" w:rsidR="00705DF6" w:rsidRPr="00024DCA" w:rsidRDefault="00705DF6" w:rsidP="00705DF6">
                  <w:pPr>
                    <w:jc w:val="center"/>
                    <w:rPr>
                      <w:rFonts w:ascii="宋体" w:hAnsi="宋体" w:hint="eastAsia"/>
                      <w:bCs/>
                      <w:color w:val="000000"/>
                      <w:szCs w:val="21"/>
                    </w:rPr>
                  </w:pPr>
                </w:p>
              </w:tc>
              <w:tc>
                <w:tcPr>
                  <w:tcW w:w="1928" w:type="dxa"/>
                  <w:vAlign w:val="center"/>
                </w:tcPr>
                <w:p w14:paraId="10D11875" w14:textId="77777777" w:rsidR="00705DF6" w:rsidRPr="00024DCA" w:rsidRDefault="00705DF6" w:rsidP="00705DF6">
                  <w:pPr>
                    <w:jc w:val="center"/>
                    <w:rPr>
                      <w:rFonts w:ascii="宋体" w:hAnsi="宋体" w:hint="eastAsia"/>
                      <w:bCs/>
                      <w:color w:val="000000"/>
                      <w:szCs w:val="21"/>
                    </w:rPr>
                  </w:pPr>
                </w:p>
              </w:tc>
              <w:tc>
                <w:tcPr>
                  <w:tcW w:w="1928" w:type="dxa"/>
                  <w:vAlign w:val="center"/>
                </w:tcPr>
                <w:p w14:paraId="40A40703" w14:textId="77777777" w:rsidR="00705DF6" w:rsidRPr="00024DCA" w:rsidRDefault="00705DF6" w:rsidP="00705DF6">
                  <w:pPr>
                    <w:jc w:val="center"/>
                    <w:rPr>
                      <w:rFonts w:ascii="宋体" w:hAnsi="宋体" w:hint="eastAsia"/>
                      <w:bCs/>
                      <w:color w:val="000000"/>
                      <w:szCs w:val="21"/>
                    </w:rPr>
                  </w:pPr>
                </w:p>
              </w:tc>
              <w:tc>
                <w:tcPr>
                  <w:tcW w:w="1928" w:type="dxa"/>
                </w:tcPr>
                <w:p w14:paraId="6FADD501" w14:textId="77777777" w:rsidR="00705DF6" w:rsidRPr="00024DCA" w:rsidRDefault="00705DF6" w:rsidP="00705DF6">
                  <w:pPr>
                    <w:jc w:val="center"/>
                    <w:rPr>
                      <w:rFonts w:ascii="宋体" w:hAnsi="宋体" w:hint="eastAsia"/>
                      <w:bCs/>
                      <w:color w:val="000000"/>
                      <w:szCs w:val="21"/>
                    </w:rPr>
                  </w:pPr>
                </w:p>
              </w:tc>
            </w:tr>
            <w:tr w:rsidR="00705DF6" w:rsidRPr="00024DCA" w14:paraId="7A08CBDA" w14:textId="77777777" w:rsidTr="00E816C7">
              <w:trPr>
                <w:trHeight w:val="340"/>
                <w:jc w:val="center"/>
              </w:trPr>
              <w:tc>
                <w:tcPr>
                  <w:tcW w:w="1265" w:type="dxa"/>
                  <w:vMerge/>
                  <w:vAlign w:val="center"/>
                </w:tcPr>
                <w:p w14:paraId="5195AB14" w14:textId="77777777" w:rsidR="00705DF6" w:rsidRPr="00024DCA" w:rsidRDefault="00705DF6" w:rsidP="00705DF6">
                  <w:pPr>
                    <w:jc w:val="center"/>
                    <w:rPr>
                      <w:rFonts w:ascii="宋体" w:hAnsi="宋体" w:hint="eastAsia"/>
                      <w:bCs/>
                      <w:color w:val="000000"/>
                      <w:szCs w:val="21"/>
                    </w:rPr>
                  </w:pPr>
                </w:p>
              </w:tc>
              <w:tc>
                <w:tcPr>
                  <w:tcW w:w="1928" w:type="dxa"/>
                  <w:vAlign w:val="center"/>
                </w:tcPr>
                <w:p w14:paraId="75D10B49" w14:textId="77777777" w:rsidR="00705DF6" w:rsidRPr="00024DCA" w:rsidRDefault="00705DF6" w:rsidP="00705DF6">
                  <w:pPr>
                    <w:jc w:val="center"/>
                    <w:rPr>
                      <w:rFonts w:ascii="宋体" w:hAnsi="宋体" w:hint="eastAsia"/>
                      <w:bCs/>
                      <w:color w:val="000000"/>
                      <w:szCs w:val="21"/>
                    </w:rPr>
                  </w:pPr>
                </w:p>
              </w:tc>
              <w:tc>
                <w:tcPr>
                  <w:tcW w:w="1928" w:type="dxa"/>
                  <w:vAlign w:val="center"/>
                </w:tcPr>
                <w:p w14:paraId="6FAAD45F" w14:textId="77777777" w:rsidR="00705DF6" w:rsidRPr="00024DCA" w:rsidRDefault="00705DF6" w:rsidP="00705DF6">
                  <w:pPr>
                    <w:jc w:val="center"/>
                    <w:rPr>
                      <w:rFonts w:ascii="宋体" w:hAnsi="宋体" w:hint="eastAsia"/>
                      <w:bCs/>
                      <w:color w:val="000000"/>
                      <w:szCs w:val="21"/>
                    </w:rPr>
                  </w:pPr>
                </w:p>
              </w:tc>
              <w:tc>
                <w:tcPr>
                  <w:tcW w:w="1928" w:type="dxa"/>
                  <w:vAlign w:val="center"/>
                </w:tcPr>
                <w:p w14:paraId="07A22D3D" w14:textId="77777777" w:rsidR="00705DF6" w:rsidRPr="00024DCA" w:rsidRDefault="00705DF6" w:rsidP="00705DF6">
                  <w:pPr>
                    <w:jc w:val="center"/>
                    <w:rPr>
                      <w:rFonts w:ascii="宋体" w:hAnsi="宋体" w:hint="eastAsia"/>
                      <w:bCs/>
                      <w:color w:val="000000"/>
                      <w:szCs w:val="21"/>
                    </w:rPr>
                  </w:pPr>
                </w:p>
              </w:tc>
              <w:tc>
                <w:tcPr>
                  <w:tcW w:w="1928" w:type="dxa"/>
                </w:tcPr>
                <w:p w14:paraId="73AE1FD9" w14:textId="77777777" w:rsidR="00705DF6" w:rsidRPr="00024DCA" w:rsidRDefault="00705DF6" w:rsidP="00705DF6">
                  <w:pPr>
                    <w:jc w:val="center"/>
                    <w:rPr>
                      <w:rFonts w:ascii="宋体" w:hAnsi="宋体" w:hint="eastAsia"/>
                      <w:bCs/>
                      <w:color w:val="000000"/>
                      <w:szCs w:val="21"/>
                    </w:rPr>
                  </w:pPr>
                </w:p>
              </w:tc>
            </w:tr>
            <w:tr w:rsidR="00774834" w:rsidRPr="00024DCA" w14:paraId="73264899" w14:textId="77777777" w:rsidTr="00E816C7">
              <w:trPr>
                <w:trHeight w:val="340"/>
                <w:jc w:val="center"/>
              </w:trPr>
              <w:tc>
                <w:tcPr>
                  <w:tcW w:w="1265" w:type="dxa"/>
                  <w:vMerge w:val="restart"/>
                  <w:vAlign w:val="center"/>
                </w:tcPr>
                <w:p w14:paraId="75008C23" w14:textId="77777777" w:rsidR="00774834" w:rsidRPr="00024DCA" w:rsidRDefault="00774834" w:rsidP="00705DF6">
                  <w:pPr>
                    <w:jc w:val="center"/>
                    <w:rPr>
                      <w:rFonts w:ascii="宋体" w:hAnsi="宋体" w:hint="eastAsia"/>
                      <w:bCs/>
                      <w:color w:val="000000"/>
                      <w:szCs w:val="21"/>
                    </w:rPr>
                  </w:pPr>
                </w:p>
              </w:tc>
              <w:tc>
                <w:tcPr>
                  <w:tcW w:w="1928" w:type="dxa"/>
                  <w:vAlign w:val="center"/>
                </w:tcPr>
                <w:p w14:paraId="310D0E41" w14:textId="77777777" w:rsidR="00774834" w:rsidRPr="00024DCA" w:rsidRDefault="00774834" w:rsidP="00705DF6">
                  <w:pPr>
                    <w:jc w:val="center"/>
                    <w:rPr>
                      <w:rFonts w:ascii="宋体" w:hAnsi="宋体" w:hint="eastAsia"/>
                      <w:bCs/>
                      <w:color w:val="000000"/>
                      <w:szCs w:val="21"/>
                    </w:rPr>
                  </w:pPr>
                </w:p>
              </w:tc>
              <w:tc>
                <w:tcPr>
                  <w:tcW w:w="1928" w:type="dxa"/>
                  <w:vAlign w:val="center"/>
                </w:tcPr>
                <w:p w14:paraId="5CE8B10C" w14:textId="77777777" w:rsidR="00774834" w:rsidRPr="00024DCA" w:rsidRDefault="00774834" w:rsidP="00705DF6">
                  <w:pPr>
                    <w:jc w:val="center"/>
                    <w:rPr>
                      <w:rFonts w:ascii="宋体" w:hAnsi="宋体" w:hint="eastAsia"/>
                      <w:bCs/>
                      <w:color w:val="000000"/>
                      <w:szCs w:val="21"/>
                    </w:rPr>
                  </w:pPr>
                </w:p>
              </w:tc>
              <w:tc>
                <w:tcPr>
                  <w:tcW w:w="1928" w:type="dxa"/>
                  <w:vAlign w:val="center"/>
                </w:tcPr>
                <w:p w14:paraId="65DD069A" w14:textId="77777777" w:rsidR="00774834" w:rsidRPr="00024DCA" w:rsidRDefault="00774834" w:rsidP="00705DF6">
                  <w:pPr>
                    <w:jc w:val="center"/>
                    <w:rPr>
                      <w:rFonts w:ascii="宋体" w:hAnsi="宋体" w:hint="eastAsia"/>
                      <w:bCs/>
                      <w:color w:val="000000"/>
                      <w:szCs w:val="21"/>
                    </w:rPr>
                  </w:pPr>
                </w:p>
              </w:tc>
              <w:tc>
                <w:tcPr>
                  <w:tcW w:w="1928" w:type="dxa"/>
                </w:tcPr>
                <w:p w14:paraId="6B533BB4" w14:textId="77777777" w:rsidR="00774834" w:rsidRPr="00024DCA" w:rsidRDefault="00774834" w:rsidP="00705DF6">
                  <w:pPr>
                    <w:jc w:val="center"/>
                    <w:rPr>
                      <w:rFonts w:ascii="宋体" w:hAnsi="宋体" w:hint="eastAsia"/>
                      <w:bCs/>
                      <w:color w:val="000000"/>
                      <w:szCs w:val="21"/>
                    </w:rPr>
                  </w:pPr>
                </w:p>
              </w:tc>
            </w:tr>
            <w:tr w:rsidR="00774834" w:rsidRPr="00024DCA" w14:paraId="3FA2392C" w14:textId="77777777" w:rsidTr="00E816C7">
              <w:trPr>
                <w:trHeight w:val="340"/>
                <w:jc w:val="center"/>
              </w:trPr>
              <w:tc>
                <w:tcPr>
                  <w:tcW w:w="1265" w:type="dxa"/>
                  <w:vMerge/>
                  <w:vAlign w:val="center"/>
                </w:tcPr>
                <w:p w14:paraId="00735039" w14:textId="77777777" w:rsidR="00774834" w:rsidRPr="00024DCA" w:rsidRDefault="00774834" w:rsidP="00705DF6">
                  <w:pPr>
                    <w:jc w:val="center"/>
                    <w:rPr>
                      <w:rFonts w:ascii="宋体" w:hAnsi="宋体" w:hint="eastAsia"/>
                      <w:bCs/>
                      <w:color w:val="000000"/>
                      <w:szCs w:val="21"/>
                    </w:rPr>
                  </w:pPr>
                </w:p>
              </w:tc>
              <w:tc>
                <w:tcPr>
                  <w:tcW w:w="1928" w:type="dxa"/>
                  <w:vAlign w:val="center"/>
                </w:tcPr>
                <w:p w14:paraId="62D9536D" w14:textId="77777777" w:rsidR="00774834" w:rsidRPr="00024DCA" w:rsidRDefault="00774834" w:rsidP="00705DF6">
                  <w:pPr>
                    <w:jc w:val="center"/>
                    <w:rPr>
                      <w:rFonts w:ascii="宋体" w:hAnsi="宋体" w:hint="eastAsia"/>
                      <w:bCs/>
                      <w:color w:val="000000"/>
                      <w:szCs w:val="21"/>
                    </w:rPr>
                  </w:pPr>
                </w:p>
              </w:tc>
              <w:tc>
                <w:tcPr>
                  <w:tcW w:w="1928" w:type="dxa"/>
                  <w:vAlign w:val="center"/>
                </w:tcPr>
                <w:p w14:paraId="466269B2" w14:textId="77777777" w:rsidR="00774834" w:rsidRPr="00024DCA" w:rsidRDefault="00774834" w:rsidP="00705DF6">
                  <w:pPr>
                    <w:jc w:val="center"/>
                    <w:rPr>
                      <w:rFonts w:ascii="宋体" w:hAnsi="宋体" w:hint="eastAsia"/>
                      <w:bCs/>
                      <w:color w:val="000000"/>
                      <w:szCs w:val="21"/>
                    </w:rPr>
                  </w:pPr>
                </w:p>
              </w:tc>
              <w:tc>
                <w:tcPr>
                  <w:tcW w:w="1928" w:type="dxa"/>
                  <w:vAlign w:val="center"/>
                </w:tcPr>
                <w:p w14:paraId="487DA296" w14:textId="77777777" w:rsidR="00774834" w:rsidRPr="00024DCA" w:rsidRDefault="00774834" w:rsidP="00705DF6">
                  <w:pPr>
                    <w:jc w:val="center"/>
                    <w:rPr>
                      <w:rFonts w:ascii="宋体" w:hAnsi="宋体" w:hint="eastAsia"/>
                      <w:bCs/>
                      <w:color w:val="000000"/>
                      <w:szCs w:val="21"/>
                    </w:rPr>
                  </w:pPr>
                </w:p>
              </w:tc>
              <w:tc>
                <w:tcPr>
                  <w:tcW w:w="1928" w:type="dxa"/>
                </w:tcPr>
                <w:p w14:paraId="16D334EE" w14:textId="77777777" w:rsidR="00774834" w:rsidRPr="00024DCA" w:rsidRDefault="00774834" w:rsidP="00705DF6">
                  <w:pPr>
                    <w:jc w:val="center"/>
                    <w:rPr>
                      <w:rFonts w:ascii="宋体" w:hAnsi="宋体" w:hint="eastAsia"/>
                      <w:bCs/>
                      <w:color w:val="000000"/>
                      <w:szCs w:val="21"/>
                    </w:rPr>
                  </w:pPr>
                </w:p>
              </w:tc>
            </w:tr>
            <w:tr w:rsidR="00774834" w:rsidRPr="00024DCA" w14:paraId="1A50E37B" w14:textId="77777777" w:rsidTr="00E816C7">
              <w:trPr>
                <w:trHeight w:val="340"/>
                <w:jc w:val="center"/>
              </w:trPr>
              <w:tc>
                <w:tcPr>
                  <w:tcW w:w="1265" w:type="dxa"/>
                  <w:vMerge/>
                  <w:vAlign w:val="center"/>
                </w:tcPr>
                <w:p w14:paraId="518DF460" w14:textId="77777777" w:rsidR="00774834" w:rsidRPr="00024DCA" w:rsidRDefault="00774834" w:rsidP="00705DF6">
                  <w:pPr>
                    <w:jc w:val="center"/>
                    <w:rPr>
                      <w:rFonts w:ascii="宋体" w:hAnsi="宋体" w:hint="eastAsia"/>
                      <w:bCs/>
                      <w:color w:val="000000"/>
                      <w:szCs w:val="21"/>
                    </w:rPr>
                  </w:pPr>
                </w:p>
              </w:tc>
              <w:tc>
                <w:tcPr>
                  <w:tcW w:w="1928" w:type="dxa"/>
                  <w:vAlign w:val="center"/>
                </w:tcPr>
                <w:p w14:paraId="4DE4E882" w14:textId="77777777" w:rsidR="00774834" w:rsidRPr="00024DCA" w:rsidRDefault="00774834" w:rsidP="00705DF6">
                  <w:pPr>
                    <w:jc w:val="center"/>
                    <w:rPr>
                      <w:rFonts w:ascii="宋体" w:hAnsi="宋体" w:hint="eastAsia"/>
                      <w:bCs/>
                      <w:color w:val="000000"/>
                      <w:szCs w:val="21"/>
                    </w:rPr>
                  </w:pPr>
                </w:p>
              </w:tc>
              <w:tc>
                <w:tcPr>
                  <w:tcW w:w="1928" w:type="dxa"/>
                  <w:vAlign w:val="center"/>
                </w:tcPr>
                <w:p w14:paraId="61B890B3" w14:textId="77777777" w:rsidR="00774834" w:rsidRPr="00024DCA" w:rsidRDefault="00774834" w:rsidP="00705DF6">
                  <w:pPr>
                    <w:jc w:val="center"/>
                    <w:rPr>
                      <w:rFonts w:ascii="宋体" w:hAnsi="宋体" w:hint="eastAsia"/>
                      <w:bCs/>
                      <w:color w:val="000000"/>
                      <w:szCs w:val="21"/>
                    </w:rPr>
                  </w:pPr>
                </w:p>
              </w:tc>
              <w:tc>
                <w:tcPr>
                  <w:tcW w:w="1928" w:type="dxa"/>
                  <w:vAlign w:val="center"/>
                </w:tcPr>
                <w:p w14:paraId="00941C31" w14:textId="77777777" w:rsidR="00774834" w:rsidRPr="00024DCA" w:rsidRDefault="00774834" w:rsidP="00705DF6">
                  <w:pPr>
                    <w:jc w:val="center"/>
                    <w:rPr>
                      <w:rFonts w:ascii="宋体" w:hAnsi="宋体" w:hint="eastAsia"/>
                      <w:bCs/>
                      <w:color w:val="000000"/>
                      <w:szCs w:val="21"/>
                    </w:rPr>
                  </w:pPr>
                </w:p>
              </w:tc>
              <w:tc>
                <w:tcPr>
                  <w:tcW w:w="1928" w:type="dxa"/>
                </w:tcPr>
                <w:p w14:paraId="4D0A2C43" w14:textId="77777777" w:rsidR="00774834" w:rsidRPr="00024DCA" w:rsidRDefault="00774834" w:rsidP="00705DF6">
                  <w:pPr>
                    <w:jc w:val="center"/>
                    <w:rPr>
                      <w:rFonts w:ascii="宋体" w:hAnsi="宋体" w:hint="eastAsia"/>
                      <w:bCs/>
                      <w:color w:val="000000"/>
                      <w:szCs w:val="21"/>
                    </w:rPr>
                  </w:pPr>
                </w:p>
              </w:tc>
            </w:tr>
          </w:tbl>
          <w:p w14:paraId="55F7CD62" w14:textId="77777777" w:rsidR="00C22C32" w:rsidRPr="00705DF6" w:rsidRDefault="00C22C32" w:rsidP="00705DF6">
            <w:pPr>
              <w:spacing w:line="380" w:lineRule="exact"/>
              <w:ind w:left="-97"/>
              <w:rPr>
                <w:rFonts w:ascii="宋体" w:hAnsi="宋体" w:hint="eastAsia"/>
                <w:color w:val="000000"/>
                <w:kern w:val="0"/>
                <w:sz w:val="24"/>
              </w:rPr>
            </w:pPr>
          </w:p>
        </w:tc>
      </w:tr>
      <w:tr w:rsidR="00C22C32" w14:paraId="47120C30" w14:textId="77777777" w:rsidTr="00ED1EB2">
        <w:trPr>
          <w:trHeight w:val="351"/>
          <w:jc w:val="center"/>
        </w:trPr>
        <w:tc>
          <w:tcPr>
            <w:tcW w:w="9066" w:type="dxa"/>
          </w:tcPr>
          <w:p w14:paraId="60A74904" w14:textId="77777777" w:rsidR="00544AD0" w:rsidRDefault="00544AD0" w:rsidP="00544AD0">
            <w:pPr>
              <w:spacing w:line="0" w:lineRule="atLeast"/>
              <w:rPr>
                <w:szCs w:val="21"/>
              </w:rPr>
            </w:pPr>
            <w:r>
              <w:rPr>
                <w:rFonts w:hint="eastAsia"/>
                <w:szCs w:val="21"/>
              </w:rPr>
              <w:t>说明：</w:t>
            </w:r>
          </w:p>
          <w:p w14:paraId="6E2CC86E" w14:textId="0CA90D93" w:rsidR="00C22C32" w:rsidRDefault="00544AD0" w:rsidP="00544AD0">
            <w:pPr>
              <w:spacing w:line="380" w:lineRule="exact"/>
              <w:rPr>
                <w:rFonts w:ascii="宋体" w:hAnsi="宋体" w:hint="eastAsia"/>
                <w:color w:val="000000"/>
                <w:kern w:val="0"/>
                <w:sz w:val="24"/>
              </w:rPr>
            </w:pPr>
            <w:r>
              <w:rPr>
                <w:rFonts w:hint="eastAsia"/>
              </w:rPr>
              <w:t>根据客户要求和校准文件的规定，通常情况下</w:t>
            </w:r>
            <w:r>
              <w:rPr>
                <w:rFonts w:hint="eastAsia"/>
                <w:u w:val="single"/>
              </w:rPr>
              <w:t xml:space="preserve">         </w:t>
            </w:r>
            <w:proofErr w:type="gramStart"/>
            <w:r>
              <w:rPr>
                <w:rFonts w:hint="eastAsia"/>
              </w:rPr>
              <w:t>个</w:t>
            </w:r>
            <w:proofErr w:type="gramEnd"/>
            <w:r>
              <w:rPr>
                <w:rFonts w:hint="eastAsia"/>
              </w:rPr>
              <w:t>月校准一次。</w:t>
            </w:r>
            <w:r w:rsidR="00705DF6" w:rsidRPr="00705DF6">
              <w:rPr>
                <w:rFonts w:ascii="宋体" w:hAnsi="宋体" w:hint="eastAsia"/>
                <w:bCs/>
                <w:color w:val="000000"/>
                <w:szCs w:val="21"/>
              </w:rPr>
              <w:t>：</w:t>
            </w:r>
          </w:p>
        </w:tc>
      </w:tr>
      <w:tr w:rsidR="00544AD0" w14:paraId="4807AB59" w14:textId="77777777" w:rsidTr="00ED1EB2">
        <w:trPr>
          <w:trHeight w:val="351"/>
          <w:jc w:val="center"/>
        </w:trPr>
        <w:tc>
          <w:tcPr>
            <w:tcW w:w="9066" w:type="dxa"/>
          </w:tcPr>
          <w:p w14:paraId="3D3CC236" w14:textId="77777777" w:rsidR="00544AD0" w:rsidRDefault="00544AD0" w:rsidP="00544AD0">
            <w:r>
              <w:rPr>
                <w:rFonts w:hint="eastAsia"/>
              </w:rPr>
              <w:t>声明：</w:t>
            </w:r>
          </w:p>
          <w:p w14:paraId="5EF3537A" w14:textId="07EEF2DA" w:rsidR="00544AD0" w:rsidRDefault="00544AD0" w:rsidP="00544AD0">
            <w:pPr>
              <w:ind w:firstLineChars="200" w:firstLine="420"/>
            </w:pPr>
            <w:r>
              <w:rPr>
                <w:rFonts w:hint="eastAsia"/>
                <w:szCs w:val="21"/>
              </w:rPr>
              <w:t>1</w:t>
            </w:r>
            <w:r>
              <w:rPr>
                <w:rFonts w:hint="eastAsia"/>
                <w:szCs w:val="21"/>
              </w:rPr>
              <w:t>．仅对加盖“</w:t>
            </w:r>
            <w:r>
              <w:rPr>
                <w:rFonts w:hint="eastAsia"/>
                <w:szCs w:val="21"/>
              </w:rPr>
              <w:t>XXXXX</w:t>
            </w:r>
            <w:r>
              <w:rPr>
                <w:rFonts w:hint="eastAsia"/>
                <w:szCs w:val="21"/>
              </w:rPr>
              <w:t>校准专用章”的完整证书负责。</w:t>
            </w:r>
          </w:p>
          <w:p w14:paraId="1DF7D734" w14:textId="75E9496D" w:rsidR="00544AD0" w:rsidRDefault="00544AD0" w:rsidP="00544AD0">
            <w:pPr>
              <w:spacing w:line="0" w:lineRule="atLeast"/>
              <w:ind w:firstLineChars="200" w:firstLine="420"/>
              <w:rPr>
                <w:szCs w:val="21"/>
              </w:rPr>
            </w:pPr>
            <w:r>
              <w:rPr>
                <w:rFonts w:hint="eastAsia"/>
                <w:szCs w:val="21"/>
              </w:rPr>
              <w:t>2</w:t>
            </w:r>
            <w:r>
              <w:rPr>
                <w:rFonts w:hint="eastAsia"/>
                <w:szCs w:val="21"/>
              </w:rPr>
              <w:t>．本证书的校准结果仅对本次所校准的计量器具有效。</w:t>
            </w:r>
          </w:p>
        </w:tc>
      </w:tr>
    </w:tbl>
    <w:p w14:paraId="15A8FA69" w14:textId="3CE6728F" w:rsidR="00544AD0" w:rsidRPr="00544AD0" w:rsidRDefault="00544AD0" w:rsidP="00544AD0">
      <w:pPr>
        <w:spacing w:line="380" w:lineRule="exact"/>
      </w:pPr>
      <w:r w:rsidRPr="00544AD0">
        <w:rPr>
          <w:rFonts w:hint="eastAsia"/>
        </w:rPr>
        <w:t>校准员</w:t>
      </w:r>
      <w:r>
        <w:rPr>
          <w:rFonts w:hint="eastAsia"/>
        </w:rPr>
        <w:t>：</w:t>
      </w:r>
      <w:r>
        <w:rPr>
          <w:rFonts w:hint="eastAsia"/>
        </w:rPr>
        <w:t xml:space="preserve">                                     </w:t>
      </w:r>
      <w:r>
        <w:rPr>
          <w:rFonts w:hint="eastAsia"/>
        </w:rPr>
        <w:t>核验员：</w:t>
      </w:r>
    </w:p>
    <w:p w14:paraId="0C1A7CE4" w14:textId="77777777" w:rsidR="00544AD0" w:rsidRPr="000816E6" w:rsidRDefault="00544AD0" w:rsidP="00544AD0">
      <w:pPr>
        <w:snapToGrid w:val="0"/>
        <w:spacing w:beforeLines="50" w:before="156"/>
        <w:jc w:val="center"/>
        <w:rPr>
          <w:sz w:val="18"/>
          <w:szCs w:val="18"/>
        </w:rPr>
      </w:pPr>
      <w:r>
        <w:rPr>
          <w:rFonts w:hint="eastAsia"/>
          <w:sz w:val="18"/>
          <w:szCs w:val="18"/>
        </w:rPr>
        <w:t>第</w:t>
      </w:r>
      <w:r>
        <w:rPr>
          <w:rFonts w:hint="eastAsia"/>
          <w:sz w:val="18"/>
          <w:szCs w:val="18"/>
        </w:rPr>
        <w:t xml:space="preserve">  </w:t>
      </w:r>
      <w:r>
        <w:rPr>
          <w:rFonts w:hint="eastAsia"/>
          <w:sz w:val="18"/>
          <w:szCs w:val="18"/>
        </w:rPr>
        <w:t>页</w:t>
      </w:r>
      <w:r>
        <w:rPr>
          <w:rFonts w:hint="eastAsia"/>
          <w:sz w:val="18"/>
          <w:szCs w:val="18"/>
        </w:rPr>
        <w:t xml:space="preserve"> </w:t>
      </w:r>
      <w:r>
        <w:rPr>
          <w:rFonts w:hint="eastAsia"/>
          <w:sz w:val="18"/>
          <w:szCs w:val="18"/>
        </w:rPr>
        <w:t>共</w:t>
      </w:r>
      <w:r>
        <w:rPr>
          <w:rFonts w:hint="eastAsia"/>
          <w:sz w:val="18"/>
          <w:szCs w:val="18"/>
        </w:rPr>
        <w:t xml:space="preserve">  </w:t>
      </w:r>
      <w:r>
        <w:rPr>
          <w:rFonts w:hint="eastAsia"/>
          <w:sz w:val="18"/>
          <w:szCs w:val="18"/>
        </w:rPr>
        <w:t>页</w:t>
      </w:r>
    </w:p>
    <w:p w14:paraId="37A702EC" w14:textId="77777777" w:rsidR="00AC523E" w:rsidRPr="00544AD0" w:rsidRDefault="00452AC7" w:rsidP="00AC523E">
      <w:pPr>
        <w:spacing w:beforeLines="50" w:before="156" w:line="360" w:lineRule="auto"/>
        <w:ind w:firstLineChars="150" w:firstLine="422"/>
        <w:jc w:val="center"/>
        <w:rPr>
          <w:sz w:val="28"/>
          <w:szCs w:val="28"/>
        </w:rPr>
      </w:pPr>
      <w:r w:rsidRPr="00544AD0">
        <w:rPr>
          <w:b/>
          <w:color w:val="000000"/>
          <w:sz w:val="28"/>
          <w:szCs w:val="28"/>
        </w:rPr>
        <w:t>——————</w:t>
      </w:r>
    </w:p>
    <w:p w14:paraId="1D27F7CB" w14:textId="77777777" w:rsidR="00961DAA" w:rsidRPr="00AC523E" w:rsidRDefault="00961DAA" w:rsidP="00AC523E">
      <w:pPr>
        <w:rPr>
          <w:sz w:val="28"/>
          <w:szCs w:val="28"/>
        </w:rPr>
        <w:sectPr w:rsidR="00961DAA" w:rsidRPr="00AC523E" w:rsidSect="00DA620E">
          <w:pgSz w:w="11906" w:h="16838"/>
          <w:pgMar w:top="1985" w:right="1134" w:bottom="1418" w:left="1418" w:header="1418" w:footer="1304" w:gutter="0"/>
          <w:pgNumType w:start="1" w:chapStyle="1"/>
          <w:cols w:space="720"/>
          <w:docGrid w:type="linesAndChars" w:linePitch="312"/>
        </w:sectPr>
      </w:pPr>
    </w:p>
    <w:bookmarkEnd w:id="209"/>
    <w:p w14:paraId="2159FB58" w14:textId="77777777" w:rsidR="007307A9" w:rsidRDefault="007307A9">
      <w:pPr>
        <w:widowControl/>
        <w:jc w:val="left"/>
      </w:pPr>
    </w:p>
    <w:p w14:paraId="140C1538" w14:textId="77777777" w:rsidR="008C0543" w:rsidRDefault="008C0543" w:rsidP="008C0543">
      <w:pPr>
        <w:pStyle w:val="ae"/>
        <w:spacing w:line="800" w:lineRule="exact"/>
        <w:ind w:firstLine="420"/>
      </w:pPr>
      <w:r>
        <w:rPr>
          <w:rFonts w:ascii="方正大标宋简体" w:eastAsia="方正大标宋简体"/>
          <w:noProof/>
          <w:color w:val="000000"/>
          <w:szCs w:val="21"/>
        </w:rPr>
        <mc:AlternateContent>
          <mc:Choice Requires="wps">
            <w:drawing>
              <wp:anchor distT="0" distB="0" distL="114300" distR="114300" simplePos="0" relativeHeight="251660800" behindDoc="0" locked="0" layoutInCell="1" allowOverlap="1" wp14:anchorId="2142B388" wp14:editId="2D30ABFA">
                <wp:simplePos x="0" y="0"/>
                <wp:positionH relativeFrom="column">
                  <wp:posOffset>6062980</wp:posOffset>
                </wp:positionH>
                <wp:positionV relativeFrom="paragraph">
                  <wp:posOffset>-946150</wp:posOffset>
                </wp:positionV>
                <wp:extent cx="544830" cy="2343150"/>
                <wp:effectExtent l="10160" t="9525" r="6985" b="9525"/>
                <wp:wrapNone/>
                <wp:docPr id="5"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 cy="2343150"/>
                        </a:xfrm>
                        <a:prstGeom prst="rect">
                          <a:avLst/>
                        </a:prstGeom>
                        <a:solidFill>
                          <a:srgbClr val="FFFFFF"/>
                        </a:solidFill>
                        <a:ln w="0">
                          <a:solidFill>
                            <a:srgbClr val="FFFFFF"/>
                          </a:solidFill>
                          <a:miter lim="800000"/>
                        </a:ln>
                      </wps:spPr>
                      <wps:txbx>
                        <w:txbxContent>
                          <w:p w14:paraId="3DCA65FA" w14:textId="6610F9E1" w:rsidR="008B23BB" w:rsidRPr="0015566B" w:rsidRDefault="008B23BB" w:rsidP="008C0543">
                            <w:pPr>
                              <w:ind w:left="10" w:firstLine="560"/>
                              <w:rPr>
                                <w:rFonts w:ascii="黑体" w:eastAsia="黑体" w:hAnsi="黑体" w:hint="eastAsia"/>
                                <w:sz w:val="28"/>
                                <w:szCs w:val="28"/>
                              </w:rPr>
                            </w:pPr>
                            <w:r w:rsidRPr="0015566B">
                              <w:rPr>
                                <w:rFonts w:ascii="黑体" w:eastAsia="黑体" w:hAnsi="黑体" w:hint="eastAsia"/>
                                <w:color w:val="000000"/>
                                <w:sz w:val="28"/>
                                <w:szCs w:val="28"/>
                              </w:rPr>
                              <w:t>JJ</w:t>
                            </w:r>
                            <w:r w:rsidRPr="0015566B">
                              <w:rPr>
                                <w:rFonts w:ascii="黑体" w:eastAsia="黑体" w:hAnsi="黑体"/>
                                <w:color w:val="000000"/>
                                <w:sz w:val="28"/>
                                <w:szCs w:val="28"/>
                              </w:rPr>
                              <w:t>F</w:t>
                            </w:r>
                            <w:r w:rsidR="00A47AEC">
                              <w:rPr>
                                <w:rFonts w:ascii="黑体" w:eastAsia="黑体" w:hAnsi="黑体"/>
                                <w:color w:val="000000"/>
                                <w:sz w:val="28"/>
                                <w:szCs w:val="28"/>
                              </w:rPr>
                              <w:t>XX</w:t>
                            </w:r>
                            <w:r w:rsidRPr="0015566B">
                              <w:rPr>
                                <w:rFonts w:ascii="黑体" w:eastAsia="黑体" w:hAnsi="黑体"/>
                                <w:color w:val="000000"/>
                                <w:sz w:val="28"/>
                                <w:szCs w:val="28"/>
                              </w:rPr>
                              <w:t>XX</w:t>
                            </w:r>
                            <w:r w:rsidRPr="0015566B">
                              <w:rPr>
                                <w:rFonts w:ascii="黑体" w:eastAsia="黑体" w:hAnsi="黑体" w:hint="eastAsia"/>
                                <w:color w:val="000000"/>
                                <w:sz w:val="28"/>
                                <w:szCs w:val="28"/>
                              </w:rPr>
                              <w:t>—20</w:t>
                            </w:r>
                            <w:r w:rsidRPr="0015566B">
                              <w:rPr>
                                <w:rFonts w:ascii="黑体" w:eastAsia="黑体" w:hAnsi="黑体"/>
                                <w:color w:val="000000"/>
                                <w:sz w:val="28"/>
                                <w:szCs w:val="28"/>
                              </w:rPr>
                              <w:t>XX</w:t>
                            </w:r>
                          </w:p>
                        </w:txbxContent>
                      </wps:txbx>
                      <wps:bodyPr rot="0" vert="vert270" wrap="square" lIns="91440" tIns="45720" rIns="91440" bIns="45720" anchor="t" anchorCtr="0" upright="1">
                        <a:noAutofit/>
                      </wps:bodyPr>
                    </wps:wsp>
                  </a:graphicData>
                </a:graphic>
              </wp:anchor>
            </w:drawing>
          </mc:Choice>
          <mc:Fallback>
            <w:pict>
              <v:shape w14:anchorId="2142B388" id="Text Box 39" o:spid="_x0000_s1120" type="#_x0000_t202" style="position:absolute;left:0;text-align:left;margin-left:477.4pt;margin-top:-74.5pt;width:42.9pt;height:184.5pt;z-index:251660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" strokecolor="white" strokeweight="0">
                <v:textbox style="layout-flow:vertical;mso-layout-flow-alt:bottom-to-top">
                  <w:txbxContent>
                    <w:p w14:paraId="3DCA65FA" w14:textId="6610F9E1" w:rsidR="008B23BB" w:rsidRPr="0015566B" w:rsidRDefault="008B23BB" w:rsidP="008C0543">
                      <w:pPr>
                        <w:ind w:left="10" w:firstLine="560"/>
                        <w:rPr>
                          <w:rFonts w:ascii="黑体" w:eastAsia="黑体" w:hAnsi="黑体" w:hint="eastAsia"/>
                          <w:sz w:val="28"/>
                          <w:szCs w:val="28"/>
                        </w:rPr>
                      </w:pPr>
                      <w:r w:rsidRPr="0015566B">
                        <w:rPr>
                          <w:rFonts w:ascii="黑体" w:eastAsia="黑体" w:hAnsi="黑体" w:hint="eastAsia"/>
                          <w:color w:val="000000"/>
                          <w:sz w:val="28"/>
                          <w:szCs w:val="28"/>
                        </w:rPr>
                        <w:t>JJ</w:t>
                      </w:r>
                      <w:r w:rsidRPr="0015566B">
                        <w:rPr>
                          <w:rFonts w:ascii="黑体" w:eastAsia="黑体" w:hAnsi="黑体"/>
                          <w:color w:val="000000"/>
                          <w:sz w:val="28"/>
                          <w:szCs w:val="28"/>
                        </w:rPr>
                        <w:t>F</w:t>
                      </w:r>
                      <w:r w:rsidR="00A47AEC">
                        <w:rPr>
                          <w:rFonts w:ascii="黑体" w:eastAsia="黑体" w:hAnsi="黑体"/>
                          <w:color w:val="000000"/>
                          <w:sz w:val="28"/>
                          <w:szCs w:val="28"/>
                        </w:rPr>
                        <w:t>XX</w:t>
                      </w:r>
                      <w:r w:rsidRPr="0015566B">
                        <w:rPr>
                          <w:rFonts w:ascii="黑体" w:eastAsia="黑体" w:hAnsi="黑体"/>
                          <w:color w:val="000000"/>
                          <w:sz w:val="28"/>
                          <w:szCs w:val="28"/>
                        </w:rPr>
                        <w:t>XX</w:t>
                      </w:r>
                      <w:r w:rsidRPr="0015566B">
                        <w:rPr>
                          <w:rFonts w:ascii="黑体" w:eastAsia="黑体" w:hAnsi="黑体" w:hint="eastAsia"/>
                          <w:color w:val="000000"/>
                          <w:sz w:val="28"/>
                          <w:szCs w:val="28"/>
                        </w:rPr>
                        <w:t>—20</w:t>
                      </w:r>
                      <w:r w:rsidRPr="0015566B">
                        <w:rPr>
                          <w:rFonts w:ascii="黑体" w:eastAsia="黑体" w:hAnsi="黑体"/>
                          <w:color w:val="000000"/>
                          <w:sz w:val="28"/>
                          <w:szCs w:val="28"/>
                        </w:rPr>
                        <w:t>XX</w:t>
                      </w:r>
                    </w:p>
                  </w:txbxContent>
                </v:textbox>
              </v:shape>
            </w:pict>
          </mc:Fallback>
        </mc:AlternateContent>
      </w:r>
    </w:p>
    <w:p w14:paraId="2E96CC4D" w14:textId="77777777" w:rsidR="008C0543" w:rsidRDefault="008C0543" w:rsidP="008C0543">
      <w:pPr>
        <w:pStyle w:val="ae"/>
        <w:spacing w:line="800" w:lineRule="exact"/>
        <w:ind w:firstLine="420"/>
      </w:pPr>
    </w:p>
    <w:p w14:paraId="6A288055" w14:textId="77777777" w:rsidR="008C0543" w:rsidRDefault="008C0543" w:rsidP="008C0543">
      <w:pPr>
        <w:spacing w:line="300" w:lineRule="auto"/>
        <w:ind w:left="10"/>
        <w:jc w:val="right"/>
        <w:rPr>
          <w:rFonts w:ascii="方正大标宋简体" w:eastAsia="方正大标宋简体"/>
          <w:color w:val="000000"/>
          <w:szCs w:val="21"/>
        </w:rPr>
      </w:pPr>
    </w:p>
    <w:p w14:paraId="2ED03F55" w14:textId="77777777" w:rsidR="008C0543" w:rsidRDefault="008C0543" w:rsidP="008C0543">
      <w:pPr>
        <w:tabs>
          <w:tab w:val="left" w:pos="6480"/>
        </w:tabs>
        <w:spacing w:line="300" w:lineRule="auto"/>
        <w:ind w:left="10"/>
        <w:rPr>
          <w:rFonts w:ascii="方正大标宋简体" w:eastAsia="方正大标宋简体"/>
          <w:color w:val="000000"/>
          <w:szCs w:val="21"/>
        </w:rPr>
      </w:pPr>
      <w:r>
        <w:rPr>
          <w:rFonts w:ascii="方正大标宋简体" w:eastAsia="方正大标宋简体"/>
          <w:color w:val="000000"/>
          <w:szCs w:val="21"/>
        </w:rPr>
        <w:tab/>
      </w:r>
    </w:p>
    <w:p w14:paraId="061A5C6D" w14:textId="77777777" w:rsidR="008C0543" w:rsidRDefault="008C0543" w:rsidP="008C0543">
      <w:pPr>
        <w:spacing w:line="300" w:lineRule="auto"/>
        <w:ind w:left="10"/>
        <w:jc w:val="right"/>
        <w:rPr>
          <w:rFonts w:ascii="方正大标宋简体" w:eastAsia="方正大标宋简体"/>
          <w:color w:val="000000"/>
          <w:szCs w:val="21"/>
        </w:rPr>
      </w:pPr>
    </w:p>
    <w:p w14:paraId="3C586C15" w14:textId="77777777" w:rsidR="008C0543" w:rsidRDefault="00B53261" w:rsidP="00B53261">
      <w:pPr>
        <w:tabs>
          <w:tab w:val="left" w:pos="7980"/>
        </w:tabs>
        <w:spacing w:line="300" w:lineRule="auto"/>
        <w:ind w:left="10"/>
        <w:rPr>
          <w:rFonts w:ascii="方正大标宋简体" w:eastAsia="方正大标宋简体"/>
          <w:color w:val="000000"/>
          <w:szCs w:val="21"/>
        </w:rPr>
      </w:pPr>
      <w:r>
        <w:rPr>
          <w:rFonts w:ascii="方正大标宋简体" w:eastAsia="方正大标宋简体"/>
          <w:color w:val="000000"/>
          <w:szCs w:val="21"/>
        </w:rPr>
        <w:tab/>
      </w:r>
    </w:p>
    <w:p w14:paraId="27373B18" w14:textId="77777777" w:rsidR="008C0543" w:rsidRDefault="008C0543" w:rsidP="008C0543">
      <w:pPr>
        <w:spacing w:line="300" w:lineRule="auto"/>
        <w:ind w:left="10"/>
        <w:jc w:val="right"/>
        <w:rPr>
          <w:rFonts w:ascii="Symbol Tiger" w:eastAsia="华文中宋" w:hAnsi="Symbol Tiger" w:hint="eastAsia"/>
          <w:color w:val="000000"/>
          <w:szCs w:val="21"/>
        </w:rPr>
      </w:pPr>
    </w:p>
    <w:p w14:paraId="0CE2DCEA" w14:textId="77777777" w:rsidR="008C0543" w:rsidRDefault="008C0543" w:rsidP="008C0543">
      <w:pPr>
        <w:spacing w:line="300" w:lineRule="auto"/>
        <w:ind w:left="10"/>
        <w:jc w:val="right"/>
        <w:rPr>
          <w:rFonts w:ascii="Symbol Tiger" w:eastAsia="华文中宋" w:hAnsi="Symbol Tiger" w:hint="eastAsia"/>
          <w:color w:val="000000"/>
          <w:szCs w:val="21"/>
        </w:rPr>
      </w:pPr>
    </w:p>
    <w:p w14:paraId="7641C4A3" w14:textId="77777777" w:rsidR="008C0543" w:rsidRDefault="008C0543" w:rsidP="008C0543">
      <w:pPr>
        <w:spacing w:line="300" w:lineRule="auto"/>
        <w:ind w:left="10"/>
        <w:jc w:val="right"/>
        <w:rPr>
          <w:rFonts w:ascii="Symbol Tiger" w:eastAsia="华文中宋" w:hAnsi="Symbol Tiger" w:hint="eastAsia"/>
          <w:color w:val="000000"/>
          <w:szCs w:val="21"/>
        </w:rPr>
      </w:pPr>
    </w:p>
    <w:p w14:paraId="542193EE" w14:textId="77777777" w:rsidR="008C0543" w:rsidRDefault="008C0543" w:rsidP="008C0543">
      <w:pPr>
        <w:spacing w:line="300" w:lineRule="auto"/>
        <w:ind w:left="10"/>
        <w:jc w:val="right"/>
        <w:rPr>
          <w:rFonts w:ascii="Symbol Tiger" w:eastAsia="华文中宋" w:hAnsi="Symbol Tiger" w:hint="eastAsia"/>
          <w:color w:val="000000"/>
          <w:szCs w:val="21"/>
        </w:rPr>
      </w:pPr>
    </w:p>
    <w:p w14:paraId="2734EEE6" w14:textId="77777777" w:rsidR="008C0543" w:rsidRDefault="008C0543" w:rsidP="008C0543">
      <w:pPr>
        <w:spacing w:line="300" w:lineRule="auto"/>
        <w:ind w:left="10"/>
        <w:jc w:val="right"/>
        <w:rPr>
          <w:rFonts w:ascii="Symbol Tiger" w:eastAsia="华文中宋" w:hAnsi="Symbol Tiger" w:hint="eastAsia"/>
          <w:color w:val="000000"/>
          <w:szCs w:val="21"/>
        </w:rPr>
      </w:pPr>
    </w:p>
    <w:p w14:paraId="34BDB470" w14:textId="77777777" w:rsidR="008C0543" w:rsidRDefault="008C0543" w:rsidP="008C0543">
      <w:pPr>
        <w:spacing w:line="300" w:lineRule="auto"/>
        <w:ind w:left="10"/>
        <w:jc w:val="right"/>
        <w:rPr>
          <w:rFonts w:ascii="Symbol Tiger" w:eastAsia="华文中宋" w:hAnsi="Symbol Tiger" w:hint="eastAsia"/>
          <w:color w:val="000000"/>
          <w:szCs w:val="21"/>
        </w:rPr>
      </w:pPr>
    </w:p>
    <w:p w14:paraId="6CC00015" w14:textId="77777777" w:rsidR="008C0543" w:rsidRDefault="008C0543" w:rsidP="008C0543">
      <w:pPr>
        <w:spacing w:line="300" w:lineRule="auto"/>
        <w:ind w:left="10"/>
        <w:jc w:val="right"/>
        <w:rPr>
          <w:rFonts w:ascii="Symbol Tiger" w:eastAsia="华文中宋" w:hAnsi="Symbol Tiger" w:hint="eastAsia"/>
          <w:color w:val="000000"/>
          <w:szCs w:val="21"/>
        </w:rPr>
      </w:pPr>
    </w:p>
    <w:p w14:paraId="1CD005D7" w14:textId="77777777" w:rsidR="008C0543" w:rsidRDefault="008C0543" w:rsidP="008C0543">
      <w:pPr>
        <w:spacing w:line="300" w:lineRule="auto"/>
        <w:ind w:left="10"/>
        <w:jc w:val="right"/>
        <w:rPr>
          <w:rFonts w:ascii="Symbol Tiger" w:eastAsia="华文中宋" w:hAnsi="Symbol Tiger" w:hint="eastAsia"/>
          <w:color w:val="000000"/>
          <w:szCs w:val="21"/>
        </w:rPr>
      </w:pPr>
    </w:p>
    <w:p w14:paraId="737CC545" w14:textId="77777777" w:rsidR="008C0543" w:rsidRDefault="008C0543" w:rsidP="008C0543">
      <w:pPr>
        <w:spacing w:line="300" w:lineRule="auto"/>
        <w:ind w:left="10"/>
        <w:jc w:val="right"/>
        <w:rPr>
          <w:rFonts w:ascii="Symbol Tiger" w:eastAsia="华文中宋" w:hAnsi="Symbol Tiger" w:hint="eastAsia"/>
          <w:color w:val="000000"/>
          <w:szCs w:val="21"/>
        </w:rPr>
      </w:pPr>
    </w:p>
    <w:p w14:paraId="14A8E2CD" w14:textId="77777777" w:rsidR="000E605E" w:rsidRPr="000E605E" w:rsidRDefault="000E605E" w:rsidP="009A5111">
      <w:pPr>
        <w:spacing w:line="300" w:lineRule="auto"/>
        <w:jc w:val="center"/>
      </w:pPr>
    </w:p>
    <w:sectPr w:rsidR="000E605E" w:rsidRPr="000E605E">
      <w:headerReference w:type="default" r:id="rId99"/>
      <w:headerReference w:type="first" r:id="rId100"/>
      <w:pgSz w:w="11906" w:h="16838"/>
      <w:pgMar w:top="1247" w:right="1418" w:bottom="1247" w:left="1418" w:header="1417" w:footer="850" w:gutter="0"/>
      <w:pgNumType w:start="1"/>
      <w:cols w:space="720"/>
      <w:titlePg/>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A92217" w14:textId="77777777" w:rsidR="005957A2" w:rsidRDefault="005957A2">
      <w:r>
        <w:separator/>
      </w:r>
    </w:p>
  </w:endnote>
  <w:endnote w:type="continuationSeparator" w:id="0">
    <w:p w14:paraId="34FBBAFA" w14:textId="77777777" w:rsidR="005957A2" w:rsidRDefault="00595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方正宋黑简体">
    <w:altName w:val="微软雅黑"/>
    <w:charset w:val="86"/>
    <w:family w:val="auto"/>
    <w:pitch w:val="default"/>
    <w:sig w:usb0="00000000" w:usb1="00000000" w:usb2="00000000" w:usb3="00000000" w:csb0="00040000" w:csb1="00000000"/>
  </w:font>
  <w:font w:name="Symbol">
    <w:panose1 w:val="050501020107060205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方正大标宋简体">
    <w:altName w:val="微软雅黑"/>
    <w:charset w:val="86"/>
    <w:family w:val="script"/>
    <w:pitch w:val="default"/>
    <w:sig w:usb0="00000000" w:usb1="00000000" w:usb2="00000010" w:usb3="00000000" w:csb0="00040001" w:csb1="00000000"/>
  </w:font>
  <w:font w:name="Symbol Tiger">
    <w:panose1 w:val="05050102010706020507"/>
    <w:charset w:val="02"/>
    <w:family w:val="roman"/>
    <w:pitch w:val="variable"/>
    <w:sig w:usb0="00000000" w:usb1="10000000" w:usb2="00000000" w:usb3="00000000" w:csb0="80000000" w:csb1="00000000"/>
  </w:font>
  <w:font w:name="华文中宋">
    <w:panose1 w:val="02010600040101010101"/>
    <w:charset w:val="86"/>
    <w:family w:val="auto"/>
    <w:pitch w:val="variable"/>
    <w:sig w:usb0="00000287" w:usb1="080F0000" w:usb2="00000010" w:usb3="00000000" w:csb0="0004009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D1811" w14:textId="77777777" w:rsidR="008B23BB" w:rsidRDefault="008B23BB">
    <w:pPr>
      <w:pStyle w:val="ad"/>
      <w:framePr w:wrap="around" w:vAnchor="text" w:hAnchor="margin" w:xAlign="center" w:y="1"/>
      <w:rPr>
        <w:rStyle w:val="aa"/>
      </w:rPr>
    </w:pPr>
    <w:r>
      <w:fldChar w:fldCharType="begin"/>
    </w:r>
    <w:r>
      <w:rPr>
        <w:rStyle w:val="aa"/>
      </w:rPr>
      <w:instrText xml:space="preserve">PAGE  </w:instrText>
    </w:r>
    <w:r>
      <w:fldChar w:fldCharType="separate"/>
    </w:r>
    <w:r>
      <w:rPr>
        <w:rStyle w:val="aa"/>
        <w:noProof/>
      </w:rPr>
      <w:t>2</w:t>
    </w:r>
    <w:r>
      <w:fldChar w:fldCharType="end"/>
    </w:r>
  </w:p>
  <w:p w14:paraId="7660FD31" w14:textId="77777777" w:rsidR="008B23BB" w:rsidRDefault="008B23BB">
    <w:pPr>
      <w:pStyle w:val="a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C0E5E7" w14:textId="77777777" w:rsidR="008B23BB" w:rsidRDefault="008B23BB">
    <w:pPr>
      <w:pStyle w:val="ad"/>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C71FC7" w14:textId="77777777" w:rsidR="008B23BB" w:rsidRDefault="008B23BB">
    <w:pPr>
      <w:pStyle w:val="a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5E8D35" w14:textId="77777777" w:rsidR="008B23BB" w:rsidRDefault="008B23BB">
    <w:pPr>
      <w:pStyle w:val="ad"/>
      <w:jc w:val="right"/>
    </w:pPr>
    <w:r>
      <w:fldChar w:fldCharType="begin"/>
    </w:r>
    <w:r>
      <w:rPr>
        <w:rStyle w:val="aa"/>
      </w:rPr>
      <w:instrText xml:space="preserve"> PAGE </w:instrText>
    </w:r>
    <w:r>
      <w:fldChar w:fldCharType="separate"/>
    </w:r>
    <w:r>
      <w:rPr>
        <w:rStyle w:val="aa"/>
        <w:noProof/>
      </w:rPr>
      <w:t>2</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E73BD" w14:textId="77777777" w:rsidR="008B23BB" w:rsidRDefault="008B23BB">
    <w:pPr>
      <w:pStyle w:val="ad"/>
      <w:jc w:val="right"/>
    </w:pPr>
    <w:r>
      <w:rPr>
        <w:kern w:val="0"/>
        <w:szCs w:val="21"/>
      </w:rP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1776399"/>
      <w:docPartObj>
        <w:docPartGallery w:val="Page Numbers (Bottom of Page)"/>
        <w:docPartUnique/>
      </w:docPartObj>
    </w:sdtPr>
    <w:sdtContent>
      <w:p w14:paraId="2C175EB7" w14:textId="77777777" w:rsidR="008B23BB" w:rsidRDefault="008B23BB">
        <w:pPr>
          <w:pStyle w:val="ad"/>
        </w:pPr>
        <w:r>
          <w:fldChar w:fldCharType="begin"/>
        </w:r>
        <w:r>
          <w:instrText>PAGE   \* MERGEFORMAT</w:instrText>
        </w:r>
        <w:r>
          <w:fldChar w:fldCharType="separate"/>
        </w:r>
        <w:r w:rsidR="009340D7" w:rsidRPr="009340D7">
          <w:rPr>
            <w:noProof/>
            <w:lang w:val="zh-CN"/>
          </w:rPr>
          <w:t>6</w:t>
        </w:r>
        <w:r>
          <w:fldChar w:fldCharType="end"/>
        </w:r>
      </w:p>
    </w:sdtContent>
  </w:sdt>
  <w:p w14:paraId="179951A6" w14:textId="77777777" w:rsidR="008B23BB" w:rsidRDefault="008B23BB">
    <w:pPr>
      <w:pStyle w:val="ad"/>
      <w:ind w:right="780"/>
      <w:rPr>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AEA676" w14:textId="77777777" w:rsidR="005957A2" w:rsidRDefault="005957A2">
      <w:r>
        <w:separator/>
      </w:r>
    </w:p>
  </w:footnote>
  <w:footnote w:type="continuationSeparator" w:id="0">
    <w:p w14:paraId="48F2915E" w14:textId="77777777" w:rsidR="005957A2" w:rsidRDefault="005957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FC857" w14:textId="77777777" w:rsidR="00656B6C" w:rsidRDefault="00656B6C" w:rsidP="00656B6C">
    <w:pPr>
      <w:pStyle w:val="af0"/>
      <w:pBdr>
        <w:bottom w:val="none" w:sz="0" w:space="0" w:color="auto"/>
      </w:pBdr>
      <w:spacing w:before="120" w:after="120"/>
      <w:jc w:val="right"/>
      <w:rPr>
        <w:sz w:val="84"/>
        <w:szCs w:val="84"/>
      </w:rPr>
    </w:pPr>
    <w:r>
      <w:rPr>
        <w:rFonts w:hint="eastAsia"/>
        <w:sz w:val="84"/>
        <w:szCs w:val="84"/>
      </w:rPr>
      <w:t>JJF</w:t>
    </w:r>
  </w:p>
  <w:p w14:paraId="2558B249" w14:textId="77777777" w:rsidR="00656B6C" w:rsidRDefault="00656B6C">
    <w:pPr>
      <w:pStyle w:val="a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10759" w14:textId="77777777" w:rsidR="008B23BB" w:rsidRDefault="008B23BB">
    <w:pPr>
      <w:pStyle w:val="af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66F6C" w14:textId="77777777" w:rsidR="008B23BB" w:rsidRPr="00E94AD3" w:rsidRDefault="008B23BB" w:rsidP="00E94AD3">
    <w:pPr>
      <w:pStyle w:val="af0"/>
      <w:rPr>
        <w:rFonts w:ascii="黑体" w:eastAsia="黑体" w:hAnsi="黑体" w:cs="黑体" w:hint="eastAsia"/>
        <w:bCs/>
        <w:sz w:val="21"/>
        <w:szCs w:val="21"/>
      </w:rPr>
    </w:pPr>
    <w:r w:rsidRPr="005B355D">
      <w:rPr>
        <w:rFonts w:ascii="黑体" w:eastAsia="黑体" w:hAnsi="黑体" w:cs="黑体"/>
        <w:bCs/>
        <w:sz w:val="21"/>
        <w:szCs w:val="21"/>
      </w:rPr>
      <w:t>JJ</w:t>
    </w:r>
    <w:r w:rsidRPr="005B355D">
      <w:rPr>
        <w:rFonts w:ascii="黑体" w:eastAsia="黑体" w:hAnsi="黑体" w:cs="黑体" w:hint="eastAsia"/>
        <w:bCs/>
        <w:sz w:val="21"/>
        <w:szCs w:val="21"/>
      </w:rPr>
      <w:t xml:space="preserve">F </w:t>
    </w:r>
    <w:r w:rsidRPr="005B355D">
      <w:rPr>
        <w:rFonts w:ascii="黑体" w:eastAsia="黑体" w:hAnsi="黑体" w:cs="黑体"/>
        <w:bCs/>
        <w:sz w:val="21"/>
        <w:szCs w:val="21"/>
      </w:rPr>
      <w:t>(</w:t>
    </w:r>
    <w:r w:rsidRPr="005B355D">
      <w:rPr>
        <w:rFonts w:ascii="黑体" w:eastAsia="黑体" w:hAnsi="黑体" w:cs="黑体"/>
        <w:bCs/>
        <w:sz w:val="21"/>
        <w:szCs w:val="21"/>
      </w:rPr>
      <w:t>津)XX—</w:t>
    </w:r>
    <w:r w:rsidRPr="005B355D">
      <w:rPr>
        <w:rFonts w:ascii="黑体" w:eastAsia="黑体" w:hAnsi="黑体" w:cs="黑体" w:hint="eastAsia"/>
        <w:bCs/>
        <w:sz w:val="21"/>
        <w:szCs w:val="21"/>
      </w:rPr>
      <w:t>20</w:t>
    </w:r>
    <w:r w:rsidRPr="005B355D">
      <w:rPr>
        <w:rFonts w:ascii="黑体" w:eastAsia="黑体" w:hAnsi="黑体" w:cs="黑体"/>
        <w:bCs/>
        <w:sz w:val="21"/>
        <w:szCs w:val="21"/>
      </w:rPr>
      <w:t>XX</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2CB1D9" w14:textId="55A80BAF" w:rsidR="008B23BB" w:rsidRDefault="008B23BB">
    <w:pPr>
      <w:pStyle w:val="af0"/>
      <w:pBdr>
        <w:bottom w:val="single" w:sz="8" w:space="1" w:color="auto"/>
      </w:pBdr>
      <w:rPr>
        <w:rFonts w:ascii="黑体" w:eastAsia="黑体" w:hAnsi="黑体" w:cs="黑体" w:hint="eastAsia"/>
        <w:bCs/>
        <w:sz w:val="21"/>
        <w:szCs w:val="21"/>
      </w:rPr>
    </w:pPr>
    <w:r>
      <w:rPr>
        <w:rFonts w:ascii="黑体" w:eastAsia="黑体" w:hAnsi="黑体" w:cs="黑体" w:hint="eastAsia"/>
        <w:bCs/>
        <w:sz w:val="21"/>
        <w:szCs w:val="21"/>
      </w:rPr>
      <w:t>JJF</w:t>
    </w:r>
    <w:r w:rsidR="003241E6">
      <w:rPr>
        <w:rFonts w:ascii="黑体" w:eastAsia="黑体" w:hAnsi="黑体" w:cs="黑体"/>
        <w:bCs/>
        <w:sz w:val="21"/>
        <w:szCs w:val="21"/>
      </w:rPr>
      <w:t>XX</w:t>
    </w:r>
    <w:r>
      <w:rPr>
        <w:rFonts w:ascii="黑体" w:eastAsia="黑体" w:hAnsi="黑体" w:cs="黑体" w:hint="eastAsia"/>
        <w:bCs/>
        <w:sz w:val="21"/>
        <w:szCs w:val="21"/>
      </w:rPr>
      <w:t>XX</w:t>
    </w:r>
    <w:r>
      <w:rPr>
        <w:rFonts w:ascii="黑体" w:eastAsia="黑体" w:hAnsi="黑体" w:cs="黑体" w:hint="eastAsia"/>
        <w:bCs/>
        <w:sz w:val="21"/>
        <w:szCs w:val="21"/>
      </w:rPr>
      <w:t xml:space="preserve">－20XX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CB926" w14:textId="77777777" w:rsidR="008B23BB" w:rsidRDefault="008B23BB">
    <w:pPr>
      <w:pStyle w:val="af0"/>
    </w:pPr>
    <w:r>
      <w:rPr>
        <w:rFonts w:ascii="黑体" w:eastAsia="黑体" w:hint="eastAsia"/>
        <w:sz w:val="21"/>
        <w:szCs w:val="21"/>
      </w:rPr>
      <w:t xml:space="preserve">JJG </w:t>
    </w:r>
    <w:r>
      <w:rPr>
        <w:rFonts w:ascii="黑体" w:eastAsia="黑体" w:hint="eastAsia"/>
        <w:sz w:val="21"/>
        <w:szCs w:val="21"/>
      </w:rPr>
      <w:t>××××</w:t>
    </w:r>
    <w:r>
      <w:rPr>
        <w:rFonts w:ascii="黑体" w:eastAsia="黑体" w:hint="eastAsia"/>
        <w:sz w:val="21"/>
        <w:szCs w:val="21"/>
      </w:rPr>
      <w:sym w:font="Symbol" w:char="F0BE"/>
    </w:r>
    <w:r>
      <w:rPr>
        <w:rFonts w:ascii="黑体" w:eastAsia="黑体" w:hint="eastAsia"/>
        <w:sz w:val="21"/>
        <w:szCs w:val="21"/>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B350CA" w14:textId="21C8342D" w:rsidR="008B23BB" w:rsidRPr="005B355D" w:rsidRDefault="008B23BB">
    <w:pPr>
      <w:pStyle w:val="af0"/>
      <w:rPr>
        <w:rFonts w:ascii="黑体" w:eastAsia="黑体" w:hAnsi="黑体" w:cs="黑体" w:hint="eastAsia"/>
        <w:bCs/>
        <w:sz w:val="21"/>
        <w:szCs w:val="21"/>
      </w:rPr>
    </w:pPr>
    <w:r w:rsidRPr="005B355D">
      <w:rPr>
        <w:rFonts w:ascii="黑体" w:eastAsia="黑体" w:hAnsi="黑体" w:cs="黑体"/>
        <w:bCs/>
        <w:sz w:val="21"/>
        <w:szCs w:val="21"/>
      </w:rPr>
      <w:t>JJ</w:t>
    </w:r>
    <w:r w:rsidRPr="005B355D">
      <w:rPr>
        <w:rFonts w:ascii="黑体" w:eastAsia="黑体" w:hAnsi="黑体" w:cs="黑体" w:hint="eastAsia"/>
        <w:bCs/>
        <w:sz w:val="21"/>
        <w:szCs w:val="21"/>
      </w:rPr>
      <w:t xml:space="preserve">F </w:t>
    </w:r>
    <w:r w:rsidR="003241E6">
      <w:rPr>
        <w:rFonts w:ascii="黑体" w:eastAsia="黑体" w:hAnsi="黑体" w:cs="黑体"/>
        <w:bCs/>
        <w:sz w:val="21"/>
        <w:szCs w:val="21"/>
      </w:rPr>
      <w:t>XX</w:t>
    </w:r>
    <w:r w:rsidRPr="005B355D">
      <w:rPr>
        <w:rFonts w:ascii="黑体" w:eastAsia="黑体" w:hAnsi="黑体" w:cs="黑体"/>
        <w:bCs/>
        <w:sz w:val="21"/>
        <w:szCs w:val="21"/>
      </w:rPr>
      <w:t>XX—</w:t>
    </w:r>
    <w:r w:rsidRPr="005B355D">
      <w:rPr>
        <w:rFonts w:ascii="黑体" w:eastAsia="黑体" w:hAnsi="黑体" w:cs="黑体" w:hint="eastAsia"/>
        <w:bCs/>
        <w:sz w:val="21"/>
        <w:szCs w:val="21"/>
      </w:rPr>
      <w:t>20</w:t>
    </w:r>
    <w:r w:rsidRPr="005B355D">
      <w:rPr>
        <w:rFonts w:ascii="黑体" w:eastAsia="黑体" w:hAnsi="黑体" w:cs="黑体"/>
        <w:bCs/>
        <w:sz w:val="21"/>
        <w:szCs w:val="21"/>
      </w:rPr>
      <w:t>XX</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5E22F" w14:textId="77777777" w:rsidR="008B23BB" w:rsidRPr="008C0543" w:rsidRDefault="008B23BB" w:rsidP="008C0543"/>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21C27" w14:textId="77777777" w:rsidR="008B23BB" w:rsidRDefault="008B23BB" w:rsidP="007B2F71">
    <w:pPr>
      <w:pStyle w:val="af0"/>
      <w:pBdr>
        <w:bottom w:val="none" w:sz="0" w:space="0" w:color="auto"/>
      </w:pBdr>
      <w:rPr>
        <w:rFonts w:ascii="黑体" w:eastAsia="黑体"/>
        <w:bCs/>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A"/>
    <w:multiLevelType w:val="multilevel"/>
    <w:tmpl w:val="0000000A"/>
    <w:lvl w:ilvl="0">
      <w:start w:val="1"/>
      <w:numFmt w:val="decimal"/>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 w15:restartNumberingAfterBreak="0">
    <w:nsid w:val="0000000B"/>
    <w:multiLevelType w:val="multilevel"/>
    <w:tmpl w:val="0000000B"/>
    <w:lvl w:ilvl="0">
      <w:start w:val="1"/>
      <w:numFmt w:val="decimal"/>
      <w:lvlText w:val="A1.%1"/>
      <w:lvlJc w:val="left"/>
      <w:pPr>
        <w:tabs>
          <w:tab w:val="num" w:pos="420"/>
        </w:tabs>
        <w:ind w:left="42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15:restartNumberingAfterBreak="0">
    <w:nsid w:val="0000000C"/>
    <w:multiLevelType w:val="multilevel"/>
    <w:tmpl w:val="0000000C"/>
    <w:lvl w:ilvl="0">
      <w:start w:val="1"/>
      <w:numFmt w:val="decimal"/>
      <w:lvlText w:val="A%1"/>
      <w:lvlJc w:val="left"/>
      <w:pPr>
        <w:tabs>
          <w:tab w:val="num" w:pos="420"/>
        </w:tabs>
        <w:ind w:left="42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15:restartNumberingAfterBreak="0">
    <w:nsid w:val="0000000D"/>
    <w:multiLevelType w:val="multilevel"/>
    <w:tmpl w:val="B36A81CA"/>
    <w:lvl w:ilvl="0">
      <w:start w:val="1"/>
      <w:numFmt w:val="decimal"/>
      <w:lvlText w:val="%1"/>
      <w:lvlJc w:val="left"/>
      <w:pPr>
        <w:tabs>
          <w:tab w:val="num" w:pos="0"/>
        </w:tabs>
        <w:ind w:left="0" w:firstLine="0"/>
      </w:pPr>
      <w:rPr>
        <w:rFonts w:ascii="黑体" w:eastAsia="黑体" w:hint="eastAsia"/>
        <w:b w:val="0"/>
        <w:i w:val="0"/>
        <w:sz w:val="24"/>
        <w:szCs w:val="24"/>
      </w:rPr>
    </w:lvl>
    <w:lvl w:ilvl="1">
      <w:start w:val="1"/>
      <w:numFmt w:val="decimal"/>
      <w:lvlText w:val="%1.%2"/>
      <w:lvlJc w:val="left"/>
      <w:pPr>
        <w:tabs>
          <w:tab w:val="num" w:pos="0"/>
        </w:tabs>
        <w:ind w:left="0" w:firstLine="0"/>
      </w:pPr>
      <w:rPr>
        <w:rFonts w:ascii="宋体" w:eastAsia="宋体" w:hAnsi="宋体" w:cs="Times New Roman" w:hint="eastAsia"/>
        <w:b w:val="0"/>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ascii="宋体" w:eastAsia="宋体" w:hAnsi="宋体" w:cs="Times New Roman" w:hint="eastAsia"/>
        <w:b w:val="0"/>
        <w:bCs w:val="0"/>
        <w:i w:val="0"/>
        <w:iCs w:val="0"/>
        <w:caps w:val="0"/>
        <w:smallCaps w:val="0"/>
        <w:strike w:val="0"/>
        <w:dstrike w:val="0"/>
        <w:vanish w:val="0"/>
        <w:color w:val="000000"/>
        <w:spacing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031"/>
        </w:tabs>
        <w:ind w:left="1031" w:hanging="851"/>
      </w:pPr>
      <w:rPr>
        <w:rFonts w:ascii="宋体" w:eastAsia="宋体" w:hAnsi="宋体" w:cs="Arial" w:hint="default"/>
        <w:b w:val="0"/>
        <w:sz w:val="24"/>
        <w:szCs w:val="24"/>
      </w:rPr>
    </w:lvl>
    <w:lvl w:ilvl="4">
      <w:start w:val="1"/>
      <w:numFmt w:val="decimal"/>
      <w:lvlText w:val="%1.%2.%3.%4.%5"/>
      <w:lvlJc w:val="left"/>
      <w:pPr>
        <w:tabs>
          <w:tab w:val="num" w:pos="1172"/>
        </w:tabs>
        <w:ind w:left="1172" w:hanging="992"/>
      </w:pPr>
      <w:rPr>
        <w:rFonts w:hint="eastAsia"/>
      </w:rPr>
    </w:lvl>
    <w:lvl w:ilvl="5">
      <w:start w:val="1"/>
      <w:numFmt w:val="decimal"/>
      <w:lvlText w:val="%1.%2.%3.%4.%5.%6"/>
      <w:lvlJc w:val="left"/>
      <w:pPr>
        <w:tabs>
          <w:tab w:val="num" w:pos="1314"/>
        </w:tabs>
        <w:ind w:left="1314" w:hanging="1134"/>
      </w:pPr>
      <w:rPr>
        <w:rFonts w:hint="eastAsia"/>
      </w:rPr>
    </w:lvl>
    <w:lvl w:ilvl="6">
      <w:start w:val="1"/>
      <w:numFmt w:val="decimal"/>
      <w:lvlText w:val="%1.%2.%3.%4.%5.%6.%7"/>
      <w:lvlJc w:val="left"/>
      <w:pPr>
        <w:tabs>
          <w:tab w:val="num" w:pos="1456"/>
        </w:tabs>
        <w:ind w:left="1456" w:hanging="1276"/>
      </w:pPr>
      <w:rPr>
        <w:rFonts w:hint="eastAsia"/>
      </w:rPr>
    </w:lvl>
    <w:lvl w:ilvl="7">
      <w:start w:val="1"/>
      <w:numFmt w:val="decimal"/>
      <w:lvlText w:val="%1.%2.%3.%4.%5.%6.%7.%8."/>
      <w:lvlJc w:val="left"/>
      <w:pPr>
        <w:tabs>
          <w:tab w:val="num" w:pos="1598"/>
        </w:tabs>
        <w:ind w:left="1598" w:hanging="1418"/>
      </w:pPr>
      <w:rPr>
        <w:rFonts w:hint="eastAsia"/>
      </w:rPr>
    </w:lvl>
    <w:lvl w:ilvl="8">
      <w:start w:val="1"/>
      <w:numFmt w:val="decimal"/>
      <w:lvlText w:val="%1.%2.%3.%4.%5.%6.%7.%8.%9."/>
      <w:lvlJc w:val="left"/>
      <w:pPr>
        <w:tabs>
          <w:tab w:val="num" w:pos="1739"/>
        </w:tabs>
        <w:ind w:left="1739" w:hanging="1559"/>
      </w:pPr>
      <w:rPr>
        <w:rFonts w:hint="eastAsia"/>
      </w:rPr>
    </w:lvl>
  </w:abstractNum>
  <w:abstractNum w:abstractNumId="4" w15:restartNumberingAfterBreak="0">
    <w:nsid w:val="04C23CA8"/>
    <w:multiLevelType w:val="singleLevel"/>
    <w:tmpl w:val="04C23CA8"/>
    <w:lvl w:ilvl="0">
      <w:start w:val="10"/>
      <w:numFmt w:val="decimal"/>
      <w:pStyle w:val="Char"/>
      <w:lvlText w:val="%1"/>
      <w:lvlJc w:val="left"/>
      <w:pPr>
        <w:tabs>
          <w:tab w:val="num" w:pos="360"/>
        </w:tabs>
        <w:ind w:left="360" w:hanging="360"/>
      </w:pPr>
      <w:rPr>
        <w:rFonts w:hint="eastAsia"/>
      </w:rPr>
    </w:lvl>
  </w:abstractNum>
  <w:abstractNum w:abstractNumId="5" w15:restartNumberingAfterBreak="0">
    <w:nsid w:val="0AB336B5"/>
    <w:multiLevelType w:val="multilevel"/>
    <w:tmpl w:val="0AB336B5"/>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15:restartNumberingAfterBreak="0">
    <w:nsid w:val="0EF34F80"/>
    <w:multiLevelType w:val="singleLevel"/>
    <w:tmpl w:val="0EF34F80"/>
    <w:lvl w:ilvl="0">
      <w:start w:val="1"/>
      <w:numFmt w:val="lowerLetter"/>
      <w:lvlText w:val="%1)"/>
      <w:lvlJc w:val="left"/>
      <w:pPr>
        <w:tabs>
          <w:tab w:val="num" w:pos="312"/>
        </w:tabs>
      </w:pPr>
    </w:lvl>
  </w:abstractNum>
  <w:abstractNum w:abstractNumId="7" w15:restartNumberingAfterBreak="0">
    <w:nsid w:val="10333AA1"/>
    <w:multiLevelType w:val="multilevel"/>
    <w:tmpl w:val="10333AA1"/>
    <w:lvl w:ilvl="0">
      <w:start w:val="1"/>
      <w:numFmt w:val="japaneseCounting"/>
      <w:lvlText w:val="%1、"/>
      <w:lvlJc w:val="left"/>
      <w:pPr>
        <w:ind w:left="419" w:hanging="480"/>
      </w:pPr>
      <w:rPr>
        <w:rFonts w:hint="default"/>
      </w:rPr>
    </w:lvl>
    <w:lvl w:ilvl="1">
      <w:start w:val="1"/>
      <w:numFmt w:val="lowerLetter"/>
      <w:lvlText w:val="%2)"/>
      <w:lvlJc w:val="left"/>
      <w:pPr>
        <w:ind w:left="779" w:hanging="420"/>
      </w:pPr>
    </w:lvl>
    <w:lvl w:ilvl="2">
      <w:start w:val="1"/>
      <w:numFmt w:val="lowerRoman"/>
      <w:lvlText w:val="%3."/>
      <w:lvlJc w:val="right"/>
      <w:pPr>
        <w:ind w:left="1199" w:hanging="420"/>
      </w:pPr>
    </w:lvl>
    <w:lvl w:ilvl="3">
      <w:start w:val="1"/>
      <w:numFmt w:val="decimal"/>
      <w:lvlText w:val="%4."/>
      <w:lvlJc w:val="left"/>
      <w:pPr>
        <w:ind w:left="1619" w:hanging="420"/>
      </w:pPr>
    </w:lvl>
    <w:lvl w:ilvl="4">
      <w:start w:val="1"/>
      <w:numFmt w:val="lowerLetter"/>
      <w:lvlText w:val="%5)"/>
      <w:lvlJc w:val="left"/>
      <w:pPr>
        <w:ind w:left="2039" w:hanging="420"/>
      </w:pPr>
    </w:lvl>
    <w:lvl w:ilvl="5">
      <w:start w:val="1"/>
      <w:numFmt w:val="lowerRoman"/>
      <w:lvlText w:val="%6."/>
      <w:lvlJc w:val="right"/>
      <w:pPr>
        <w:ind w:left="2459" w:hanging="420"/>
      </w:pPr>
    </w:lvl>
    <w:lvl w:ilvl="6">
      <w:start w:val="1"/>
      <w:numFmt w:val="decimal"/>
      <w:lvlText w:val="%7."/>
      <w:lvlJc w:val="left"/>
      <w:pPr>
        <w:ind w:left="2879" w:hanging="420"/>
      </w:pPr>
    </w:lvl>
    <w:lvl w:ilvl="7">
      <w:start w:val="1"/>
      <w:numFmt w:val="lowerLetter"/>
      <w:lvlText w:val="%8)"/>
      <w:lvlJc w:val="left"/>
      <w:pPr>
        <w:ind w:left="3299" w:hanging="420"/>
      </w:pPr>
    </w:lvl>
    <w:lvl w:ilvl="8">
      <w:start w:val="1"/>
      <w:numFmt w:val="lowerRoman"/>
      <w:lvlText w:val="%9."/>
      <w:lvlJc w:val="right"/>
      <w:pPr>
        <w:ind w:left="3719" w:hanging="420"/>
      </w:pPr>
    </w:lvl>
  </w:abstractNum>
  <w:abstractNum w:abstractNumId="8" w15:restartNumberingAfterBreak="0">
    <w:nsid w:val="11585E34"/>
    <w:multiLevelType w:val="singleLevel"/>
    <w:tmpl w:val="11585E34"/>
    <w:lvl w:ilvl="0">
      <w:start w:val="1"/>
      <w:numFmt w:val="decimal"/>
      <w:lvlText w:val="%1."/>
      <w:lvlJc w:val="left"/>
      <w:pPr>
        <w:tabs>
          <w:tab w:val="num" w:pos="312"/>
        </w:tabs>
        <w:ind w:left="480" w:firstLine="0"/>
      </w:pPr>
    </w:lvl>
  </w:abstractNum>
  <w:abstractNum w:abstractNumId="9" w15:restartNumberingAfterBreak="0">
    <w:nsid w:val="12E352C6"/>
    <w:multiLevelType w:val="multilevel"/>
    <w:tmpl w:val="12E352C6"/>
    <w:lvl w:ilvl="0">
      <w:start w:val="1"/>
      <w:numFmt w:val="lowerLetter"/>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0" w15:restartNumberingAfterBreak="0">
    <w:nsid w:val="145E03A5"/>
    <w:multiLevelType w:val="hybridMultilevel"/>
    <w:tmpl w:val="FEDA87AA"/>
    <w:lvl w:ilvl="0" w:tplc="C862CC08">
      <w:start w:val="1"/>
      <w:numFmt w:val="japaneseCounting"/>
      <w:lvlText w:val="%1、"/>
      <w:lvlJc w:val="left"/>
      <w:pPr>
        <w:ind w:left="420" w:hanging="4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1" w15:restartNumberingAfterBreak="0">
    <w:nsid w:val="1E991398"/>
    <w:multiLevelType w:val="hybridMultilevel"/>
    <w:tmpl w:val="828CDC12"/>
    <w:lvl w:ilvl="0" w:tplc="4C06152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3" w15:restartNumberingAfterBreak="0">
    <w:nsid w:val="22320E87"/>
    <w:multiLevelType w:val="hybridMultilevel"/>
    <w:tmpl w:val="0A049E40"/>
    <w:lvl w:ilvl="0" w:tplc="04090001">
      <w:start w:val="1"/>
      <w:numFmt w:val="bullet"/>
      <w:lvlText w:val=""/>
      <w:lvlJc w:val="left"/>
      <w:pPr>
        <w:ind w:left="664" w:hanging="440"/>
      </w:pPr>
      <w:rPr>
        <w:rFonts w:ascii="Wingdings" w:hAnsi="Wingdings" w:hint="default"/>
      </w:rPr>
    </w:lvl>
    <w:lvl w:ilvl="1" w:tplc="04090003" w:tentative="1">
      <w:start w:val="1"/>
      <w:numFmt w:val="bullet"/>
      <w:lvlText w:val=""/>
      <w:lvlJc w:val="left"/>
      <w:pPr>
        <w:ind w:left="1104" w:hanging="440"/>
      </w:pPr>
      <w:rPr>
        <w:rFonts w:ascii="Wingdings" w:hAnsi="Wingdings" w:hint="default"/>
      </w:rPr>
    </w:lvl>
    <w:lvl w:ilvl="2" w:tplc="04090005" w:tentative="1">
      <w:start w:val="1"/>
      <w:numFmt w:val="bullet"/>
      <w:lvlText w:val=""/>
      <w:lvlJc w:val="left"/>
      <w:pPr>
        <w:ind w:left="1544" w:hanging="440"/>
      </w:pPr>
      <w:rPr>
        <w:rFonts w:ascii="Wingdings" w:hAnsi="Wingdings" w:hint="default"/>
      </w:rPr>
    </w:lvl>
    <w:lvl w:ilvl="3" w:tplc="04090001" w:tentative="1">
      <w:start w:val="1"/>
      <w:numFmt w:val="bullet"/>
      <w:lvlText w:val=""/>
      <w:lvlJc w:val="left"/>
      <w:pPr>
        <w:ind w:left="1984" w:hanging="440"/>
      </w:pPr>
      <w:rPr>
        <w:rFonts w:ascii="Wingdings" w:hAnsi="Wingdings" w:hint="default"/>
      </w:rPr>
    </w:lvl>
    <w:lvl w:ilvl="4" w:tplc="04090003" w:tentative="1">
      <w:start w:val="1"/>
      <w:numFmt w:val="bullet"/>
      <w:lvlText w:val=""/>
      <w:lvlJc w:val="left"/>
      <w:pPr>
        <w:ind w:left="2424" w:hanging="440"/>
      </w:pPr>
      <w:rPr>
        <w:rFonts w:ascii="Wingdings" w:hAnsi="Wingdings" w:hint="default"/>
      </w:rPr>
    </w:lvl>
    <w:lvl w:ilvl="5" w:tplc="04090005" w:tentative="1">
      <w:start w:val="1"/>
      <w:numFmt w:val="bullet"/>
      <w:lvlText w:val=""/>
      <w:lvlJc w:val="left"/>
      <w:pPr>
        <w:ind w:left="2864" w:hanging="440"/>
      </w:pPr>
      <w:rPr>
        <w:rFonts w:ascii="Wingdings" w:hAnsi="Wingdings" w:hint="default"/>
      </w:rPr>
    </w:lvl>
    <w:lvl w:ilvl="6" w:tplc="04090001" w:tentative="1">
      <w:start w:val="1"/>
      <w:numFmt w:val="bullet"/>
      <w:lvlText w:val=""/>
      <w:lvlJc w:val="left"/>
      <w:pPr>
        <w:ind w:left="3304" w:hanging="440"/>
      </w:pPr>
      <w:rPr>
        <w:rFonts w:ascii="Wingdings" w:hAnsi="Wingdings" w:hint="default"/>
      </w:rPr>
    </w:lvl>
    <w:lvl w:ilvl="7" w:tplc="04090003" w:tentative="1">
      <w:start w:val="1"/>
      <w:numFmt w:val="bullet"/>
      <w:lvlText w:val=""/>
      <w:lvlJc w:val="left"/>
      <w:pPr>
        <w:ind w:left="3744" w:hanging="440"/>
      </w:pPr>
      <w:rPr>
        <w:rFonts w:ascii="Wingdings" w:hAnsi="Wingdings" w:hint="default"/>
      </w:rPr>
    </w:lvl>
    <w:lvl w:ilvl="8" w:tplc="04090005" w:tentative="1">
      <w:start w:val="1"/>
      <w:numFmt w:val="bullet"/>
      <w:lvlText w:val=""/>
      <w:lvlJc w:val="left"/>
      <w:pPr>
        <w:ind w:left="4184" w:hanging="440"/>
      </w:pPr>
      <w:rPr>
        <w:rFonts w:ascii="Wingdings" w:hAnsi="Wingdings" w:hint="default"/>
      </w:rPr>
    </w:lvl>
  </w:abstractNum>
  <w:abstractNum w:abstractNumId="14" w15:restartNumberingAfterBreak="0">
    <w:nsid w:val="51061B07"/>
    <w:multiLevelType w:val="singleLevel"/>
    <w:tmpl w:val="51061B07"/>
    <w:lvl w:ilvl="0">
      <w:numFmt w:val="decimal"/>
      <w:pStyle w:val="4"/>
      <w:lvlText w:val="%1."/>
      <w:lvlJc w:val="left"/>
      <w:pPr>
        <w:tabs>
          <w:tab w:val="num" w:pos="675"/>
        </w:tabs>
        <w:ind w:left="675" w:hanging="360"/>
      </w:pPr>
      <w:rPr>
        <w:rFonts w:hint="eastAsia"/>
      </w:rPr>
    </w:lvl>
  </w:abstractNum>
  <w:abstractNum w:abstractNumId="15" w15:restartNumberingAfterBreak="0">
    <w:nsid w:val="557C2AF5"/>
    <w:multiLevelType w:val="multilevel"/>
    <w:tmpl w:val="557C2AF5"/>
    <w:lvl w:ilvl="0">
      <w:start w:val="1"/>
      <w:numFmt w:val="decimal"/>
      <w:pStyle w:val="a5"/>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6" w15:restartNumberingAfterBreak="0">
    <w:nsid w:val="6CEA2025"/>
    <w:multiLevelType w:val="multilevel"/>
    <w:tmpl w:val="6CEA2025"/>
    <w:lvl w:ilvl="0">
      <w:start w:val="1"/>
      <w:numFmt w:val="none"/>
      <w:suff w:val="nothing"/>
      <w:lvlText w:val="%1"/>
      <w:lvlJc w:val="left"/>
      <w:pPr>
        <w:ind w:left="0" w:firstLine="0"/>
      </w:pPr>
      <w:rPr>
        <w:rFonts w:ascii="Times New Roman" w:hAnsi="Times New Roman" w:cs="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420" w:firstLine="0"/>
      </w:pPr>
      <w:rPr>
        <w:rFonts w:ascii="黑体" w:eastAsia="黑体" w:hAnsi="Times New Roman" w:hint="eastAsia"/>
        <w:b w:val="0"/>
        <w:i w:val="0"/>
        <w:sz w:val="21"/>
      </w:rPr>
    </w:lvl>
    <w:lvl w:ilvl="4">
      <w:start w:val="1"/>
      <w:numFmt w:val="decimal"/>
      <w:suff w:val="nothing"/>
      <w:lvlText w:val="%1%2.%3.%4.%5　"/>
      <w:lvlJc w:val="left"/>
      <w:pPr>
        <w:ind w:left="21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lvl>
    <w:lvl w:ilvl="8">
      <w:start w:val="1"/>
      <w:numFmt w:val="decimal"/>
      <w:lvlText w:val="%1.%2.%3.%4.%5.%6.%7.%8.%9"/>
      <w:lvlJc w:val="left"/>
      <w:pPr>
        <w:tabs>
          <w:tab w:val="num" w:pos="4777"/>
        </w:tabs>
        <w:ind w:left="4677" w:hanging="1700"/>
      </w:pPr>
    </w:lvl>
  </w:abstractNum>
  <w:num w:numId="1" w16cid:durableId="885794014">
    <w:abstractNumId w:val="14"/>
  </w:num>
  <w:num w:numId="2" w16cid:durableId="1044449500">
    <w:abstractNumId w:val="12"/>
  </w:num>
  <w:num w:numId="3" w16cid:durableId="1694334644">
    <w:abstractNumId w:val="4"/>
  </w:num>
  <w:num w:numId="4" w16cid:durableId="1616328421">
    <w:abstractNumId w:val="15"/>
  </w:num>
  <w:num w:numId="5" w16cid:durableId="1299727480">
    <w:abstractNumId w:val="3"/>
  </w:num>
  <w:num w:numId="6" w16cid:durableId="1270310516">
    <w:abstractNumId w:val="2"/>
  </w:num>
  <w:num w:numId="7" w16cid:durableId="1934320414">
    <w:abstractNumId w:val="0"/>
  </w:num>
  <w:num w:numId="8" w16cid:durableId="689990989">
    <w:abstractNumId w:val="1"/>
  </w:num>
  <w:num w:numId="9" w16cid:durableId="70003483">
    <w:abstractNumId w:val="8"/>
  </w:num>
  <w:num w:numId="10" w16cid:durableId="1384401213">
    <w:abstractNumId w:val="6"/>
  </w:num>
  <w:num w:numId="11" w16cid:durableId="1035958418">
    <w:abstractNumId w:val="9"/>
  </w:num>
  <w:num w:numId="12" w16cid:durableId="1741563294">
    <w:abstractNumId w:val="7"/>
  </w:num>
  <w:num w:numId="13" w16cid:durableId="195773661">
    <w:abstractNumId w:val="5"/>
  </w:num>
  <w:num w:numId="14" w16cid:durableId="1717388899">
    <w:abstractNumId w:val="11"/>
  </w:num>
  <w:num w:numId="15" w16cid:durableId="16896015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97860845">
    <w:abstractNumId w:val="13"/>
  </w:num>
  <w:num w:numId="17" w16cid:durableId="19877088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05"/>
  <w:drawingGridVerticalSpacing w:val="156"/>
  <w:noPunctuationKerning/>
  <w:characterSpacingControl w:val="compressPunctuation"/>
  <w:hdrShapeDefaults>
    <o:shapedefaults v:ext="edit" spidmax="2110" fillcolor="white">
      <v:fill color="white"/>
    </o:shapedefaults>
  </w:hdrShapeDefaults>
  <w:footnotePr>
    <w:footnote w:id="-1"/>
    <w:footnote w:id="0"/>
  </w:footnotePr>
  <w:endnotePr>
    <w:endnote w:id="-1"/>
    <w:endnote w:id="0"/>
  </w:endnotePr>
  <w:compat>
    <w:spaceForUL/>
    <w:balanceSingleByteDoubleByteWidth/>
    <w:doNotLeaveBackslashAlon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015"/>
    <w:rsid w:val="000004AE"/>
    <w:rsid w:val="00002123"/>
    <w:rsid w:val="000022EE"/>
    <w:rsid w:val="000041F1"/>
    <w:rsid w:val="000045E9"/>
    <w:rsid w:val="00005206"/>
    <w:rsid w:val="000054D8"/>
    <w:rsid w:val="00005F87"/>
    <w:rsid w:val="000064E3"/>
    <w:rsid w:val="00006714"/>
    <w:rsid w:val="000074FE"/>
    <w:rsid w:val="00007A7F"/>
    <w:rsid w:val="00007ABD"/>
    <w:rsid w:val="000107DD"/>
    <w:rsid w:val="000109AF"/>
    <w:rsid w:val="00011438"/>
    <w:rsid w:val="000114E7"/>
    <w:rsid w:val="0001213A"/>
    <w:rsid w:val="00012F19"/>
    <w:rsid w:val="0001359D"/>
    <w:rsid w:val="0001388A"/>
    <w:rsid w:val="00013945"/>
    <w:rsid w:val="000141DE"/>
    <w:rsid w:val="000143A9"/>
    <w:rsid w:val="000143BC"/>
    <w:rsid w:val="00014964"/>
    <w:rsid w:val="00014BC4"/>
    <w:rsid w:val="00014DCB"/>
    <w:rsid w:val="000151C1"/>
    <w:rsid w:val="00015936"/>
    <w:rsid w:val="00015F98"/>
    <w:rsid w:val="00016343"/>
    <w:rsid w:val="00020660"/>
    <w:rsid w:val="00020A1B"/>
    <w:rsid w:val="00020D92"/>
    <w:rsid w:val="0002147B"/>
    <w:rsid w:val="000232DE"/>
    <w:rsid w:val="00024451"/>
    <w:rsid w:val="0002462E"/>
    <w:rsid w:val="00024664"/>
    <w:rsid w:val="00024686"/>
    <w:rsid w:val="00024D9E"/>
    <w:rsid w:val="00024ECA"/>
    <w:rsid w:val="00024F6A"/>
    <w:rsid w:val="000259A1"/>
    <w:rsid w:val="00026459"/>
    <w:rsid w:val="000275DE"/>
    <w:rsid w:val="00027CBF"/>
    <w:rsid w:val="00030BE1"/>
    <w:rsid w:val="00032698"/>
    <w:rsid w:val="00033457"/>
    <w:rsid w:val="00033CD9"/>
    <w:rsid w:val="00034654"/>
    <w:rsid w:val="000346FE"/>
    <w:rsid w:val="00034770"/>
    <w:rsid w:val="000353B4"/>
    <w:rsid w:val="0003650B"/>
    <w:rsid w:val="000379F3"/>
    <w:rsid w:val="00037A7E"/>
    <w:rsid w:val="00037C46"/>
    <w:rsid w:val="000405C3"/>
    <w:rsid w:val="00041E9B"/>
    <w:rsid w:val="00042FF2"/>
    <w:rsid w:val="00044A30"/>
    <w:rsid w:val="00044E1E"/>
    <w:rsid w:val="0005068A"/>
    <w:rsid w:val="00051B2B"/>
    <w:rsid w:val="000520E1"/>
    <w:rsid w:val="00053577"/>
    <w:rsid w:val="000548E0"/>
    <w:rsid w:val="000556CD"/>
    <w:rsid w:val="0005623F"/>
    <w:rsid w:val="00056A5A"/>
    <w:rsid w:val="00060389"/>
    <w:rsid w:val="000616BF"/>
    <w:rsid w:val="00064AA6"/>
    <w:rsid w:val="00066192"/>
    <w:rsid w:val="00067256"/>
    <w:rsid w:val="00070341"/>
    <w:rsid w:val="0007161C"/>
    <w:rsid w:val="00071A88"/>
    <w:rsid w:val="000726EB"/>
    <w:rsid w:val="000728A6"/>
    <w:rsid w:val="000732F7"/>
    <w:rsid w:val="00075204"/>
    <w:rsid w:val="000755A1"/>
    <w:rsid w:val="00075D3A"/>
    <w:rsid w:val="00076DF8"/>
    <w:rsid w:val="000770EE"/>
    <w:rsid w:val="0008084D"/>
    <w:rsid w:val="00080FFA"/>
    <w:rsid w:val="000811EE"/>
    <w:rsid w:val="000812D5"/>
    <w:rsid w:val="0008154A"/>
    <w:rsid w:val="000815A9"/>
    <w:rsid w:val="000816E6"/>
    <w:rsid w:val="00082612"/>
    <w:rsid w:val="0008342B"/>
    <w:rsid w:val="00083941"/>
    <w:rsid w:val="00083EA7"/>
    <w:rsid w:val="00085C47"/>
    <w:rsid w:val="00085F31"/>
    <w:rsid w:val="00086179"/>
    <w:rsid w:val="00090E84"/>
    <w:rsid w:val="00090E9F"/>
    <w:rsid w:val="00090EE1"/>
    <w:rsid w:val="00090F8D"/>
    <w:rsid w:val="00091B4C"/>
    <w:rsid w:val="000928EA"/>
    <w:rsid w:val="00092F44"/>
    <w:rsid w:val="000946FD"/>
    <w:rsid w:val="00095F55"/>
    <w:rsid w:val="00096334"/>
    <w:rsid w:val="0009641B"/>
    <w:rsid w:val="000964EA"/>
    <w:rsid w:val="0009784F"/>
    <w:rsid w:val="00097E01"/>
    <w:rsid w:val="000A0B7C"/>
    <w:rsid w:val="000A0FA1"/>
    <w:rsid w:val="000A2E88"/>
    <w:rsid w:val="000A2F44"/>
    <w:rsid w:val="000A3139"/>
    <w:rsid w:val="000A4122"/>
    <w:rsid w:val="000A4544"/>
    <w:rsid w:val="000A64EE"/>
    <w:rsid w:val="000A7314"/>
    <w:rsid w:val="000A7C73"/>
    <w:rsid w:val="000B0855"/>
    <w:rsid w:val="000B0C0A"/>
    <w:rsid w:val="000B12B4"/>
    <w:rsid w:val="000B12CB"/>
    <w:rsid w:val="000B252A"/>
    <w:rsid w:val="000B2D30"/>
    <w:rsid w:val="000B331B"/>
    <w:rsid w:val="000B3C23"/>
    <w:rsid w:val="000B458D"/>
    <w:rsid w:val="000B4748"/>
    <w:rsid w:val="000B4F97"/>
    <w:rsid w:val="000B5D10"/>
    <w:rsid w:val="000B68D3"/>
    <w:rsid w:val="000B69CE"/>
    <w:rsid w:val="000B6D20"/>
    <w:rsid w:val="000B7A53"/>
    <w:rsid w:val="000B7AD6"/>
    <w:rsid w:val="000B7B0F"/>
    <w:rsid w:val="000C1A27"/>
    <w:rsid w:val="000C1B6B"/>
    <w:rsid w:val="000C2BFC"/>
    <w:rsid w:val="000C322A"/>
    <w:rsid w:val="000C3907"/>
    <w:rsid w:val="000C3F9A"/>
    <w:rsid w:val="000C4E20"/>
    <w:rsid w:val="000C549F"/>
    <w:rsid w:val="000C5A6C"/>
    <w:rsid w:val="000C5C42"/>
    <w:rsid w:val="000C689D"/>
    <w:rsid w:val="000C754C"/>
    <w:rsid w:val="000C7836"/>
    <w:rsid w:val="000C7907"/>
    <w:rsid w:val="000C7BEE"/>
    <w:rsid w:val="000D0011"/>
    <w:rsid w:val="000D056E"/>
    <w:rsid w:val="000D0750"/>
    <w:rsid w:val="000D0C33"/>
    <w:rsid w:val="000D1965"/>
    <w:rsid w:val="000D1A13"/>
    <w:rsid w:val="000D1F50"/>
    <w:rsid w:val="000D2324"/>
    <w:rsid w:val="000D251B"/>
    <w:rsid w:val="000D359C"/>
    <w:rsid w:val="000D46EB"/>
    <w:rsid w:val="000D5394"/>
    <w:rsid w:val="000D578D"/>
    <w:rsid w:val="000D6618"/>
    <w:rsid w:val="000D76F8"/>
    <w:rsid w:val="000D7B0D"/>
    <w:rsid w:val="000D7E1E"/>
    <w:rsid w:val="000E04BA"/>
    <w:rsid w:val="000E139C"/>
    <w:rsid w:val="000E245C"/>
    <w:rsid w:val="000E2CB1"/>
    <w:rsid w:val="000E4463"/>
    <w:rsid w:val="000E4AD2"/>
    <w:rsid w:val="000E567C"/>
    <w:rsid w:val="000E5E62"/>
    <w:rsid w:val="000E5F75"/>
    <w:rsid w:val="000E605E"/>
    <w:rsid w:val="000E6B9C"/>
    <w:rsid w:val="000E7638"/>
    <w:rsid w:val="000F0303"/>
    <w:rsid w:val="000F0DBF"/>
    <w:rsid w:val="000F19AF"/>
    <w:rsid w:val="000F2408"/>
    <w:rsid w:val="000F2F38"/>
    <w:rsid w:val="000F350F"/>
    <w:rsid w:val="000F3CED"/>
    <w:rsid w:val="000F4A0E"/>
    <w:rsid w:val="000F74A9"/>
    <w:rsid w:val="000F767C"/>
    <w:rsid w:val="00102411"/>
    <w:rsid w:val="00102EF1"/>
    <w:rsid w:val="001030EB"/>
    <w:rsid w:val="00103D30"/>
    <w:rsid w:val="001048B7"/>
    <w:rsid w:val="00111A11"/>
    <w:rsid w:val="00111CCA"/>
    <w:rsid w:val="00112DE9"/>
    <w:rsid w:val="00114546"/>
    <w:rsid w:val="00114A23"/>
    <w:rsid w:val="00114F3D"/>
    <w:rsid w:val="00115C71"/>
    <w:rsid w:val="00116570"/>
    <w:rsid w:val="00116CBD"/>
    <w:rsid w:val="0012064E"/>
    <w:rsid w:val="00120D04"/>
    <w:rsid w:val="00121492"/>
    <w:rsid w:val="00121CC7"/>
    <w:rsid w:val="001221D3"/>
    <w:rsid w:val="00123AED"/>
    <w:rsid w:val="0012570E"/>
    <w:rsid w:val="00125852"/>
    <w:rsid w:val="001261E9"/>
    <w:rsid w:val="00127953"/>
    <w:rsid w:val="00127A0C"/>
    <w:rsid w:val="00131373"/>
    <w:rsid w:val="00131AF2"/>
    <w:rsid w:val="001332A2"/>
    <w:rsid w:val="00134335"/>
    <w:rsid w:val="001346FD"/>
    <w:rsid w:val="001352C4"/>
    <w:rsid w:val="00135F8E"/>
    <w:rsid w:val="00136B90"/>
    <w:rsid w:val="00136F5E"/>
    <w:rsid w:val="00141FE2"/>
    <w:rsid w:val="001429EA"/>
    <w:rsid w:val="00142A56"/>
    <w:rsid w:val="001442C0"/>
    <w:rsid w:val="00145292"/>
    <w:rsid w:val="00146488"/>
    <w:rsid w:val="00146963"/>
    <w:rsid w:val="001478F8"/>
    <w:rsid w:val="001502C1"/>
    <w:rsid w:val="00151153"/>
    <w:rsid w:val="001515E5"/>
    <w:rsid w:val="00151E61"/>
    <w:rsid w:val="0015366B"/>
    <w:rsid w:val="0015380E"/>
    <w:rsid w:val="00153A9F"/>
    <w:rsid w:val="00154364"/>
    <w:rsid w:val="00154755"/>
    <w:rsid w:val="00154837"/>
    <w:rsid w:val="00154CB6"/>
    <w:rsid w:val="00154D50"/>
    <w:rsid w:val="001553D1"/>
    <w:rsid w:val="0015566B"/>
    <w:rsid w:val="0015623B"/>
    <w:rsid w:val="0015735C"/>
    <w:rsid w:val="0015795F"/>
    <w:rsid w:val="00157BFA"/>
    <w:rsid w:val="00162259"/>
    <w:rsid w:val="001624F2"/>
    <w:rsid w:val="00163860"/>
    <w:rsid w:val="00163EEB"/>
    <w:rsid w:val="00164722"/>
    <w:rsid w:val="0016602E"/>
    <w:rsid w:val="00166058"/>
    <w:rsid w:val="00166575"/>
    <w:rsid w:val="0016695C"/>
    <w:rsid w:val="001669D7"/>
    <w:rsid w:val="00166A3E"/>
    <w:rsid w:val="0016779A"/>
    <w:rsid w:val="00170F6D"/>
    <w:rsid w:val="001713D8"/>
    <w:rsid w:val="001717CA"/>
    <w:rsid w:val="00172176"/>
    <w:rsid w:val="00172840"/>
    <w:rsid w:val="00172F70"/>
    <w:rsid w:val="0017312D"/>
    <w:rsid w:val="001735C4"/>
    <w:rsid w:val="00173620"/>
    <w:rsid w:val="00173B02"/>
    <w:rsid w:val="001749BE"/>
    <w:rsid w:val="0017572E"/>
    <w:rsid w:val="00175D85"/>
    <w:rsid w:val="00175E73"/>
    <w:rsid w:val="00175F5C"/>
    <w:rsid w:val="00176ED2"/>
    <w:rsid w:val="001770DA"/>
    <w:rsid w:val="001774E3"/>
    <w:rsid w:val="0017794C"/>
    <w:rsid w:val="0017797D"/>
    <w:rsid w:val="00180F1C"/>
    <w:rsid w:val="00181254"/>
    <w:rsid w:val="00181B13"/>
    <w:rsid w:val="00182F18"/>
    <w:rsid w:val="00182FA5"/>
    <w:rsid w:val="00183426"/>
    <w:rsid w:val="00183538"/>
    <w:rsid w:val="00183699"/>
    <w:rsid w:val="001837E1"/>
    <w:rsid w:val="00184306"/>
    <w:rsid w:val="00184626"/>
    <w:rsid w:val="0018468D"/>
    <w:rsid w:val="00185316"/>
    <w:rsid w:val="00186435"/>
    <w:rsid w:val="00186651"/>
    <w:rsid w:val="00190244"/>
    <w:rsid w:val="001915D8"/>
    <w:rsid w:val="00192485"/>
    <w:rsid w:val="00192647"/>
    <w:rsid w:val="00193435"/>
    <w:rsid w:val="00193587"/>
    <w:rsid w:val="00193D02"/>
    <w:rsid w:val="00193F11"/>
    <w:rsid w:val="0019701A"/>
    <w:rsid w:val="0019754A"/>
    <w:rsid w:val="00197615"/>
    <w:rsid w:val="00197951"/>
    <w:rsid w:val="00197A85"/>
    <w:rsid w:val="001A00A6"/>
    <w:rsid w:val="001A0AF1"/>
    <w:rsid w:val="001A20D7"/>
    <w:rsid w:val="001A24F2"/>
    <w:rsid w:val="001A2782"/>
    <w:rsid w:val="001A2ADE"/>
    <w:rsid w:val="001A305D"/>
    <w:rsid w:val="001A325C"/>
    <w:rsid w:val="001A40F1"/>
    <w:rsid w:val="001A449F"/>
    <w:rsid w:val="001A5495"/>
    <w:rsid w:val="001A6212"/>
    <w:rsid w:val="001A691C"/>
    <w:rsid w:val="001A791E"/>
    <w:rsid w:val="001A7BD2"/>
    <w:rsid w:val="001A7E0A"/>
    <w:rsid w:val="001B16E4"/>
    <w:rsid w:val="001B1CFC"/>
    <w:rsid w:val="001B22E4"/>
    <w:rsid w:val="001B23BC"/>
    <w:rsid w:val="001B4D3E"/>
    <w:rsid w:val="001B5977"/>
    <w:rsid w:val="001B6BF6"/>
    <w:rsid w:val="001C0028"/>
    <w:rsid w:val="001C0611"/>
    <w:rsid w:val="001C0B5D"/>
    <w:rsid w:val="001C1A78"/>
    <w:rsid w:val="001C2415"/>
    <w:rsid w:val="001C2466"/>
    <w:rsid w:val="001C4658"/>
    <w:rsid w:val="001C593F"/>
    <w:rsid w:val="001C5977"/>
    <w:rsid w:val="001C602F"/>
    <w:rsid w:val="001C68F3"/>
    <w:rsid w:val="001C6CBB"/>
    <w:rsid w:val="001C6D83"/>
    <w:rsid w:val="001C71A8"/>
    <w:rsid w:val="001C7CE4"/>
    <w:rsid w:val="001D1546"/>
    <w:rsid w:val="001D1801"/>
    <w:rsid w:val="001D580F"/>
    <w:rsid w:val="001D5ADA"/>
    <w:rsid w:val="001D5E43"/>
    <w:rsid w:val="001D6DAA"/>
    <w:rsid w:val="001D78B6"/>
    <w:rsid w:val="001E00FF"/>
    <w:rsid w:val="001E03A8"/>
    <w:rsid w:val="001E0C49"/>
    <w:rsid w:val="001E11A8"/>
    <w:rsid w:val="001E2A9B"/>
    <w:rsid w:val="001E3032"/>
    <w:rsid w:val="001E5064"/>
    <w:rsid w:val="001E731C"/>
    <w:rsid w:val="001E7E1F"/>
    <w:rsid w:val="001E7FD8"/>
    <w:rsid w:val="001F1272"/>
    <w:rsid w:val="001F24C8"/>
    <w:rsid w:val="001F2BF8"/>
    <w:rsid w:val="001F2E02"/>
    <w:rsid w:val="001F4C8A"/>
    <w:rsid w:val="001F5004"/>
    <w:rsid w:val="001F5056"/>
    <w:rsid w:val="001F5863"/>
    <w:rsid w:val="001F5C5A"/>
    <w:rsid w:val="001F5F78"/>
    <w:rsid w:val="001F6B6A"/>
    <w:rsid w:val="001F7511"/>
    <w:rsid w:val="00200B7F"/>
    <w:rsid w:val="0020303F"/>
    <w:rsid w:val="0020307F"/>
    <w:rsid w:val="00204E02"/>
    <w:rsid w:val="00205067"/>
    <w:rsid w:val="0020513C"/>
    <w:rsid w:val="00206A00"/>
    <w:rsid w:val="00206A89"/>
    <w:rsid w:val="00206B9D"/>
    <w:rsid w:val="00207DB9"/>
    <w:rsid w:val="00207FC2"/>
    <w:rsid w:val="00210A47"/>
    <w:rsid w:val="00211421"/>
    <w:rsid w:val="00211910"/>
    <w:rsid w:val="002141B6"/>
    <w:rsid w:val="0021465F"/>
    <w:rsid w:val="00215066"/>
    <w:rsid w:val="0021512F"/>
    <w:rsid w:val="00215230"/>
    <w:rsid w:val="00217346"/>
    <w:rsid w:val="00217699"/>
    <w:rsid w:val="002200F8"/>
    <w:rsid w:val="002202AE"/>
    <w:rsid w:val="002219D2"/>
    <w:rsid w:val="00223D50"/>
    <w:rsid w:val="00224216"/>
    <w:rsid w:val="002248B7"/>
    <w:rsid w:val="0022651B"/>
    <w:rsid w:val="0022677A"/>
    <w:rsid w:val="00226A1F"/>
    <w:rsid w:val="00226AB8"/>
    <w:rsid w:val="00227214"/>
    <w:rsid w:val="00227B66"/>
    <w:rsid w:val="00230033"/>
    <w:rsid w:val="0023246F"/>
    <w:rsid w:val="00232C58"/>
    <w:rsid w:val="002330C3"/>
    <w:rsid w:val="0023336D"/>
    <w:rsid w:val="0023352D"/>
    <w:rsid w:val="002346EC"/>
    <w:rsid w:val="002351DE"/>
    <w:rsid w:val="00235609"/>
    <w:rsid w:val="00235F14"/>
    <w:rsid w:val="00236001"/>
    <w:rsid w:val="002379ED"/>
    <w:rsid w:val="00240033"/>
    <w:rsid w:val="0024158B"/>
    <w:rsid w:val="002417B5"/>
    <w:rsid w:val="00242885"/>
    <w:rsid w:val="00242C77"/>
    <w:rsid w:val="0024373F"/>
    <w:rsid w:val="00243867"/>
    <w:rsid w:val="00243A2E"/>
    <w:rsid w:val="002449F4"/>
    <w:rsid w:val="00244F10"/>
    <w:rsid w:val="0024596E"/>
    <w:rsid w:val="002467B8"/>
    <w:rsid w:val="00246A9B"/>
    <w:rsid w:val="002477B7"/>
    <w:rsid w:val="00247A7F"/>
    <w:rsid w:val="00250130"/>
    <w:rsid w:val="00250BFD"/>
    <w:rsid w:val="002515F0"/>
    <w:rsid w:val="0025179E"/>
    <w:rsid w:val="00251DCE"/>
    <w:rsid w:val="00251FE0"/>
    <w:rsid w:val="002522CD"/>
    <w:rsid w:val="0025428C"/>
    <w:rsid w:val="002549E3"/>
    <w:rsid w:val="00255809"/>
    <w:rsid w:val="00256086"/>
    <w:rsid w:val="0025608E"/>
    <w:rsid w:val="00256660"/>
    <w:rsid w:val="002577B2"/>
    <w:rsid w:val="00257C1C"/>
    <w:rsid w:val="00260697"/>
    <w:rsid w:val="00261209"/>
    <w:rsid w:val="00264785"/>
    <w:rsid w:val="00264AC8"/>
    <w:rsid w:val="00265302"/>
    <w:rsid w:val="002657A8"/>
    <w:rsid w:val="00265DF8"/>
    <w:rsid w:val="00265FE2"/>
    <w:rsid w:val="0026666B"/>
    <w:rsid w:val="00267071"/>
    <w:rsid w:val="0027076D"/>
    <w:rsid w:val="00270BB3"/>
    <w:rsid w:val="0027117C"/>
    <w:rsid w:val="00271F79"/>
    <w:rsid w:val="0027270A"/>
    <w:rsid w:val="00275003"/>
    <w:rsid w:val="00275646"/>
    <w:rsid w:val="00276CF3"/>
    <w:rsid w:val="00276F96"/>
    <w:rsid w:val="00277824"/>
    <w:rsid w:val="00277D17"/>
    <w:rsid w:val="002802C5"/>
    <w:rsid w:val="00280C9C"/>
    <w:rsid w:val="00280FC3"/>
    <w:rsid w:val="002812FD"/>
    <w:rsid w:val="0028360B"/>
    <w:rsid w:val="00283690"/>
    <w:rsid w:val="00283ECB"/>
    <w:rsid w:val="00290470"/>
    <w:rsid w:val="002915A9"/>
    <w:rsid w:val="002927E9"/>
    <w:rsid w:val="00293E14"/>
    <w:rsid w:val="00294099"/>
    <w:rsid w:val="00295DAC"/>
    <w:rsid w:val="00296459"/>
    <w:rsid w:val="002977FA"/>
    <w:rsid w:val="00297804"/>
    <w:rsid w:val="00297DE8"/>
    <w:rsid w:val="00297EE2"/>
    <w:rsid w:val="002A18A5"/>
    <w:rsid w:val="002A2261"/>
    <w:rsid w:val="002A2481"/>
    <w:rsid w:val="002A27DE"/>
    <w:rsid w:val="002A2CA6"/>
    <w:rsid w:val="002A38D7"/>
    <w:rsid w:val="002A41F1"/>
    <w:rsid w:val="002A4AC7"/>
    <w:rsid w:val="002A4AD6"/>
    <w:rsid w:val="002A5CE5"/>
    <w:rsid w:val="002A683A"/>
    <w:rsid w:val="002A6ACD"/>
    <w:rsid w:val="002A6DD6"/>
    <w:rsid w:val="002A7EA2"/>
    <w:rsid w:val="002B0023"/>
    <w:rsid w:val="002B34B5"/>
    <w:rsid w:val="002B626A"/>
    <w:rsid w:val="002B7846"/>
    <w:rsid w:val="002C0463"/>
    <w:rsid w:val="002C063C"/>
    <w:rsid w:val="002C1C39"/>
    <w:rsid w:val="002C2751"/>
    <w:rsid w:val="002C27C4"/>
    <w:rsid w:val="002C327B"/>
    <w:rsid w:val="002C32A0"/>
    <w:rsid w:val="002C3C00"/>
    <w:rsid w:val="002C3EFB"/>
    <w:rsid w:val="002C4AEA"/>
    <w:rsid w:val="002C56D7"/>
    <w:rsid w:val="002C5A39"/>
    <w:rsid w:val="002C5AE4"/>
    <w:rsid w:val="002C66A5"/>
    <w:rsid w:val="002C72B1"/>
    <w:rsid w:val="002D013A"/>
    <w:rsid w:val="002D051B"/>
    <w:rsid w:val="002D0B22"/>
    <w:rsid w:val="002D0C14"/>
    <w:rsid w:val="002D2462"/>
    <w:rsid w:val="002D2B55"/>
    <w:rsid w:val="002D4C7B"/>
    <w:rsid w:val="002D5460"/>
    <w:rsid w:val="002D5488"/>
    <w:rsid w:val="002D6588"/>
    <w:rsid w:val="002D7B6E"/>
    <w:rsid w:val="002E00A1"/>
    <w:rsid w:val="002E0CF1"/>
    <w:rsid w:val="002E0DDF"/>
    <w:rsid w:val="002E10C4"/>
    <w:rsid w:val="002E35C6"/>
    <w:rsid w:val="002E3DD8"/>
    <w:rsid w:val="002E3F97"/>
    <w:rsid w:val="002E43B8"/>
    <w:rsid w:val="002E4FE3"/>
    <w:rsid w:val="002E62D1"/>
    <w:rsid w:val="002F013F"/>
    <w:rsid w:val="002F028C"/>
    <w:rsid w:val="002F05F8"/>
    <w:rsid w:val="002F18C2"/>
    <w:rsid w:val="002F1CC8"/>
    <w:rsid w:val="002F1F12"/>
    <w:rsid w:val="002F225B"/>
    <w:rsid w:val="002F2600"/>
    <w:rsid w:val="002F31B0"/>
    <w:rsid w:val="002F3D1A"/>
    <w:rsid w:val="002F7B71"/>
    <w:rsid w:val="0030078C"/>
    <w:rsid w:val="00300E40"/>
    <w:rsid w:val="003020E8"/>
    <w:rsid w:val="003029C1"/>
    <w:rsid w:val="00302AB3"/>
    <w:rsid w:val="003033DC"/>
    <w:rsid w:val="00304BBA"/>
    <w:rsid w:val="00305333"/>
    <w:rsid w:val="00307D26"/>
    <w:rsid w:val="003101B9"/>
    <w:rsid w:val="00312C9E"/>
    <w:rsid w:val="0031326C"/>
    <w:rsid w:val="0031343C"/>
    <w:rsid w:val="0031385D"/>
    <w:rsid w:val="00313EF0"/>
    <w:rsid w:val="0031412C"/>
    <w:rsid w:val="0031542A"/>
    <w:rsid w:val="003177AC"/>
    <w:rsid w:val="00320E2F"/>
    <w:rsid w:val="003219FA"/>
    <w:rsid w:val="00321A95"/>
    <w:rsid w:val="003224CA"/>
    <w:rsid w:val="0032251B"/>
    <w:rsid w:val="00323423"/>
    <w:rsid w:val="003241E6"/>
    <w:rsid w:val="00325E25"/>
    <w:rsid w:val="00327B9B"/>
    <w:rsid w:val="00331065"/>
    <w:rsid w:val="00331AAA"/>
    <w:rsid w:val="00333406"/>
    <w:rsid w:val="00333D67"/>
    <w:rsid w:val="003357BD"/>
    <w:rsid w:val="0033634B"/>
    <w:rsid w:val="00336882"/>
    <w:rsid w:val="003401EB"/>
    <w:rsid w:val="0034118A"/>
    <w:rsid w:val="0034162A"/>
    <w:rsid w:val="003417B2"/>
    <w:rsid w:val="00342338"/>
    <w:rsid w:val="00342746"/>
    <w:rsid w:val="0034372A"/>
    <w:rsid w:val="003440F9"/>
    <w:rsid w:val="003441B8"/>
    <w:rsid w:val="00344FF9"/>
    <w:rsid w:val="00345554"/>
    <w:rsid w:val="00346817"/>
    <w:rsid w:val="003539C0"/>
    <w:rsid w:val="00353B64"/>
    <w:rsid w:val="00354267"/>
    <w:rsid w:val="003549C3"/>
    <w:rsid w:val="00355051"/>
    <w:rsid w:val="00355186"/>
    <w:rsid w:val="00357351"/>
    <w:rsid w:val="00357C8D"/>
    <w:rsid w:val="0036036E"/>
    <w:rsid w:val="00362B82"/>
    <w:rsid w:val="00364D17"/>
    <w:rsid w:val="00365B98"/>
    <w:rsid w:val="00365E4F"/>
    <w:rsid w:val="00367881"/>
    <w:rsid w:val="0037158D"/>
    <w:rsid w:val="00371B27"/>
    <w:rsid w:val="0037227C"/>
    <w:rsid w:val="00373375"/>
    <w:rsid w:val="00374E37"/>
    <w:rsid w:val="00374FFE"/>
    <w:rsid w:val="00375115"/>
    <w:rsid w:val="003753A6"/>
    <w:rsid w:val="00375D7B"/>
    <w:rsid w:val="0037645F"/>
    <w:rsid w:val="0037683D"/>
    <w:rsid w:val="00376B52"/>
    <w:rsid w:val="00377A44"/>
    <w:rsid w:val="00377FF7"/>
    <w:rsid w:val="003803B2"/>
    <w:rsid w:val="00381576"/>
    <w:rsid w:val="00381717"/>
    <w:rsid w:val="00382481"/>
    <w:rsid w:val="0038385B"/>
    <w:rsid w:val="00383BB1"/>
    <w:rsid w:val="00383EBB"/>
    <w:rsid w:val="00383EC9"/>
    <w:rsid w:val="003857DF"/>
    <w:rsid w:val="00386050"/>
    <w:rsid w:val="00386C03"/>
    <w:rsid w:val="00387CBD"/>
    <w:rsid w:val="0039028C"/>
    <w:rsid w:val="0039085B"/>
    <w:rsid w:val="00392510"/>
    <w:rsid w:val="00392F37"/>
    <w:rsid w:val="003933AF"/>
    <w:rsid w:val="00393530"/>
    <w:rsid w:val="00394272"/>
    <w:rsid w:val="003962D9"/>
    <w:rsid w:val="00397064"/>
    <w:rsid w:val="00397BE5"/>
    <w:rsid w:val="00397C87"/>
    <w:rsid w:val="003A0A1B"/>
    <w:rsid w:val="003A1478"/>
    <w:rsid w:val="003A1D15"/>
    <w:rsid w:val="003A2031"/>
    <w:rsid w:val="003A300F"/>
    <w:rsid w:val="003A3297"/>
    <w:rsid w:val="003A3CCF"/>
    <w:rsid w:val="003A540A"/>
    <w:rsid w:val="003A5B82"/>
    <w:rsid w:val="003A5F3F"/>
    <w:rsid w:val="003A727F"/>
    <w:rsid w:val="003A7A8C"/>
    <w:rsid w:val="003B0EF3"/>
    <w:rsid w:val="003B2D06"/>
    <w:rsid w:val="003B39E3"/>
    <w:rsid w:val="003B41F2"/>
    <w:rsid w:val="003B4870"/>
    <w:rsid w:val="003B49DA"/>
    <w:rsid w:val="003B4A51"/>
    <w:rsid w:val="003B596A"/>
    <w:rsid w:val="003B6213"/>
    <w:rsid w:val="003B6D85"/>
    <w:rsid w:val="003B6FA5"/>
    <w:rsid w:val="003B6FDA"/>
    <w:rsid w:val="003B7538"/>
    <w:rsid w:val="003B7B96"/>
    <w:rsid w:val="003B7FEA"/>
    <w:rsid w:val="003C0F6C"/>
    <w:rsid w:val="003C10DC"/>
    <w:rsid w:val="003C1E56"/>
    <w:rsid w:val="003C391D"/>
    <w:rsid w:val="003C3B10"/>
    <w:rsid w:val="003C4CD0"/>
    <w:rsid w:val="003C56BF"/>
    <w:rsid w:val="003C69BC"/>
    <w:rsid w:val="003D037A"/>
    <w:rsid w:val="003D07C2"/>
    <w:rsid w:val="003D1050"/>
    <w:rsid w:val="003D122D"/>
    <w:rsid w:val="003D2CCB"/>
    <w:rsid w:val="003D2E26"/>
    <w:rsid w:val="003D2F1A"/>
    <w:rsid w:val="003D415E"/>
    <w:rsid w:val="003D51C5"/>
    <w:rsid w:val="003D5F30"/>
    <w:rsid w:val="003D65D5"/>
    <w:rsid w:val="003D6D23"/>
    <w:rsid w:val="003E1102"/>
    <w:rsid w:val="003E1859"/>
    <w:rsid w:val="003E2B18"/>
    <w:rsid w:val="003E61EC"/>
    <w:rsid w:val="003E6228"/>
    <w:rsid w:val="003E6FE9"/>
    <w:rsid w:val="003E796D"/>
    <w:rsid w:val="003F1533"/>
    <w:rsid w:val="003F17FF"/>
    <w:rsid w:val="003F1AFB"/>
    <w:rsid w:val="003F1D61"/>
    <w:rsid w:val="003F2013"/>
    <w:rsid w:val="003F2207"/>
    <w:rsid w:val="003F27E2"/>
    <w:rsid w:val="003F2DB0"/>
    <w:rsid w:val="003F352D"/>
    <w:rsid w:val="003F3B2B"/>
    <w:rsid w:val="003F483A"/>
    <w:rsid w:val="003F4DD7"/>
    <w:rsid w:val="003F4E5B"/>
    <w:rsid w:val="003F5A8B"/>
    <w:rsid w:val="003F5E04"/>
    <w:rsid w:val="003F5FEA"/>
    <w:rsid w:val="003F692B"/>
    <w:rsid w:val="004001EB"/>
    <w:rsid w:val="00400A3C"/>
    <w:rsid w:val="00400EC2"/>
    <w:rsid w:val="00402048"/>
    <w:rsid w:val="0040207C"/>
    <w:rsid w:val="00402FAD"/>
    <w:rsid w:val="00403B15"/>
    <w:rsid w:val="004040B8"/>
    <w:rsid w:val="004046B2"/>
    <w:rsid w:val="00404C07"/>
    <w:rsid w:val="00406596"/>
    <w:rsid w:val="00410C4B"/>
    <w:rsid w:val="00412690"/>
    <w:rsid w:val="004128D5"/>
    <w:rsid w:val="00412F02"/>
    <w:rsid w:val="00413B22"/>
    <w:rsid w:val="00413D18"/>
    <w:rsid w:val="0042029B"/>
    <w:rsid w:val="00421964"/>
    <w:rsid w:val="00423333"/>
    <w:rsid w:val="004234E6"/>
    <w:rsid w:val="004270D9"/>
    <w:rsid w:val="00430113"/>
    <w:rsid w:val="004310A5"/>
    <w:rsid w:val="00431E75"/>
    <w:rsid w:val="00432097"/>
    <w:rsid w:val="00433D5B"/>
    <w:rsid w:val="00433FC5"/>
    <w:rsid w:val="00434133"/>
    <w:rsid w:val="0043446B"/>
    <w:rsid w:val="0043537C"/>
    <w:rsid w:val="00436D66"/>
    <w:rsid w:val="00436FCB"/>
    <w:rsid w:val="00437501"/>
    <w:rsid w:val="00440612"/>
    <w:rsid w:val="00440663"/>
    <w:rsid w:val="00440D1F"/>
    <w:rsid w:val="00440EAC"/>
    <w:rsid w:val="00441726"/>
    <w:rsid w:val="00441922"/>
    <w:rsid w:val="0044249E"/>
    <w:rsid w:val="0044253E"/>
    <w:rsid w:val="00442DFD"/>
    <w:rsid w:val="004433DB"/>
    <w:rsid w:val="00443429"/>
    <w:rsid w:val="0044399B"/>
    <w:rsid w:val="00444618"/>
    <w:rsid w:val="0044654F"/>
    <w:rsid w:val="00447E4E"/>
    <w:rsid w:val="00450B06"/>
    <w:rsid w:val="00450BE6"/>
    <w:rsid w:val="00451012"/>
    <w:rsid w:val="0045125D"/>
    <w:rsid w:val="00452077"/>
    <w:rsid w:val="0045237E"/>
    <w:rsid w:val="004529D2"/>
    <w:rsid w:val="00452A92"/>
    <w:rsid w:val="00452AC7"/>
    <w:rsid w:val="00454028"/>
    <w:rsid w:val="004548FB"/>
    <w:rsid w:val="00456199"/>
    <w:rsid w:val="004573B7"/>
    <w:rsid w:val="00460866"/>
    <w:rsid w:val="00460EF1"/>
    <w:rsid w:val="004621E6"/>
    <w:rsid w:val="004623FB"/>
    <w:rsid w:val="00462A9D"/>
    <w:rsid w:val="00463EF0"/>
    <w:rsid w:val="00464307"/>
    <w:rsid w:val="00464B1A"/>
    <w:rsid w:val="0046571E"/>
    <w:rsid w:val="00465998"/>
    <w:rsid w:val="00466485"/>
    <w:rsid w:val="00466540"/>
    <w:rsid w:val="00466992"/>
    <w:rsid w:val="00466F5E"/>
    <w:rsid w:val="004701BE"/>
    <w:rsid w:val="00471124"/>
    <w:rsid w:val="00471CFC"/>
    <w:rsid w:val="00473C01"/>
    <w:rsid w:val="00473F6F"/>
    <w:rsid w:val="00474241"/>
    <w:rsid w:val="004751A4"/>
    <w:rsid w:val="004751AD"/>
    <w:rsid w:val="004754EB"/>
    <w:rsid w:val="00475761"/>
    <w:rsid w:val="004761AE"/>
    <w:rsid w:val="00476B73"/>
    <w:rsid w:val="00476CFD"/>
    <w:rsid w:val="004804CC"/>
    <w:rsid w:val="00481F40"/>
    <w:rsid w:val="004825FC"/>
    <w:rsid w:val="00482A73"/>
    <w:rsid w:val="00483243"/>
    <w:rsid w:val="00483751"/>
    <w:rsid w:val="00483F9A"/>
    <w:rsid w:val="004842CF"/>
    <w:rsid w:val="00487E49"/>
    <w:rsid w:val="004908C5"/>
    <w:rsid w:val="004909FB"/>
    <w:rsid w:val="00490F10"/>
    <w:rsid w:val="00490FBB"/>
    <w:rsid w:val="004916E2"/>
    <w:rsid w:val="00491A4B"/>
    <w:rsid w:val="00491D7E"/>
    <w:rsid w:val="00491E2C"/>
    <w:rsid w:val="00492145"/>
    <w:rsid w:val="00492729"/>
    <w:rsid w:val="00492859"/>
    <w:rsid w:val="00493410"/>
    <w:rsid w:val="00493512"/>
    <w:rsid w:val="00493784"/>
    <w:rsid w:val="004940D5"/>
    <w:rsid w:val="00495616"/>
    <w:rsid w:val="00495795"/>
    <w:rsid w:val="0049704D"/>
    <w:rsid w:val="00497B64"/>
    <w:rsid w:val="00497BFA"/>
    <w:rsid w:val="00497F60"/>
    <w:rsid w:val="004A05B8"/>
    <w:rsid w:val="004A19D6"/>
    <w:rsid w:val="004A1D97"/>
    <w:rsid w:val="004A21B7"/>
    <w:rsid w:val="004A4833"/>
    <w:rsid w:val="004A4945"/>
    <w:rsid w:val="004A4B17"/>
    <w:rsid w:val="004A623E"/>
    <w:rsid w:val="004A6F4E"/>
    <w:rsid w:val="004A75FB"/>
    <w:rsid w:val="004A7E65"/>
    <w:rsid w:val="004B0093"/>
    <w:rsid w:val="004B069F"/>
    <w:rsid w:val="004B06D2"/>
    <w:rsid w:val="004B0928"/>
    <w:rsid w:val="004B1FC6"/>
    <w:rsid w:val="004B2B5A"/>
    <w:rsid w:val="004B313B"/>
    <w:rsid w:val="004B45A2"/>
    <w:rsid w:val="004B5024"/>
    <w:rsid w:val="004B6018"/>
    <w:rsid w:val="004B7435"/>
    <w:rsid w:val="004B7513"/>
    <w:rsid w:val="004C03F6"/>
    <w:rsid w:val="004C10E2"/>
    <w:rsid w:val="004C1EF1"/>
    <w:rsid w:val="004C2B07"/>
    <w:rsid w:val="004C4629"/>
    <w:rsid w:val="004C4ED4"/>
    <w:rsid w:val="004C5E50"/>
    <w:rsid w:val="004C62BD"/>
    <w:rsid w:val="004C6429"/>
    <w:rsid w:val="004C7114"/>
    <w:rsid w:val="004C711E"/>
    <w:rsid w:val="004C738C"/>
    <w:rsid w:val="004C741A"/>
    <w:rsid w:val="004C774D"/>
    <w:rsid w:val="004C7B1C"/>
    <w:rsid w:val="004D041E"/>
    <w:rsid w:val="004D05FF"/>
    <w:rsid w:val="004D0664"/>
    <w:rsid w:val="004D0901"/>
    <w:rsid w:val="004D1284"/>
    <w:rsid w:val="004D138A"/>
    <w:rsid w:val="004D153B"/>
    <w:rsid w:val="004D18A8"/>
    <w:rsid w:val="004D2BCE"/>
    <w:rsid w:val="004D2D99"/>
    <w:rsid w:val="004D2F56"/>
    <w:rsid w:val="004D2F86"/>
    <w:rsid w:val="004D3208"/>
    <w:rsid w:val="004D3240"/>
    <w:rsid w:val="004D39D3"/>
    <w:rsid w:val="004D3B0B"/>
    <w:rsid w:val="004D5543"/>
    <w:rsid w:val="004D71B8"/>
    <w:rsid w:val="004D7BFF"/>
    <w:rsid w:val="004E0A3B"/>
    <w:rsid w:val="004E0DEC"/>
    <w:rsid w:val="004E0FB9"/>
    <w:rsid w:val="004E2532"/>
    <w:rsid w:val="004E422F"/>
    <w:rsid w:val="004E4655"/>
    <w:rsid w:val="004E47CD"/>
    <w:rsid w:val="004E485D"/>
    <w:rsid w:val="004E55AA"/>
    <w:rsid w:val="004E6A04"/>
    <w:rsid w:val="004E7203"/>
    <w:rsid w:val="004E7312"/>
    <w:rsid w:val="004E77E2"/>
    <w:rsid w:val="004F0021"/>
    <w:rsid w:val="004F10E1"/>
    <w:rsid w:val="004F186B"/>
    <w:rsid w:val="004F42AA"/>
    <w:rsid w:val="004F4E74"/>
    <w:rsid w:val="004F5297"/>
    <w:rsid w:val="004F5B63"/>
    <w:rsid w:val="004F7C2B"/>
    <w:rsid w:val="00501381"/>
    <w:rsid w:val="005026B5"/>
    <w:rsid w:val="00502EC4"/>
    <w:rsid w:val="00503BF1"/>
    <w:rsid w:val="00503EC6"/>
    <w:rsid w:val="00503F63"/>
    <w:rsid w:val="00504367"/>
    <w:rsid w:val="005055F2"/>
    <w:rsid w:val="0050578D"/>
    <w:rsid w:val="00505DC2"/>
    <w:rsid w:val="005061BB"/>
    <w:rsid w:val="00506806"/>
    <w:rsid w:val="00506C37"/>
    <w:rsid w:val="0050776A"/>
    <w:rsid w:val="00507FCC"/>
    <w:rsid w:val="005102AC"/>
    <w:rsid w:val="00510957"/>
    <w:rsid w:val="005116E4"/>
    <w:rsid w:val="00512949"/>
    <w:rsid w:val="00512D02"/>
    <w:rsid w:val="005134BC"/>
    <w:rsid w:val="005135E7"/>
    <w:rsid w:val="00513CE6"/>
    <w:rsid w:val="00514221"/>
    <w:rsid w:val="00515C43"/>
    <w:rsid w:val="0051776A"/>
    <w:rsid w:val="005178FC"/>
    <w:rsid w:val="00520AC8"/>
    <w:rsid w:val="005212A3"/>
    <w:rsid w:val="005222F9"/>
    <w:rsid w:val="0052231C"/>
    <w:rsid w:val="00523507"/>
    <w:rsid w:val="0052395A"/>
    <w:rsid w:val="00523F14"/>
    <w:rsid w:val="005248BF"/>
    <w:rsid w:val="00524E5A"/>
    <w:rsid w:val="00524E64"/>
    <w:rsid w:val="00525A8C"/>
    <w:rsid w:val="0052713D"/>
    <w:rsid w:val="00527309"/>
    <w:rsid w:val="00530DF1"/>
    <w:rsid w:val="00532801"/>
    <w:rsid w:val="00533058"/>
    <w:rsid w:val="00533097"/>
    <w:rsid w:val="0053339D"/>
    <w:rsid w:val="0053564D"/>
    <w:rsid w:val="00535A04"/>
    <w:rsid w:val="0053681D"/>
    <w:rsid w:val="00536CC4"/>
    <w:rsid w:val="0054068C"/>
    <w:rsid w:val="00540A34"/>
    <w:rsid w:val="00540EE4"/>
    <w:rsid w:val="00541AAE"/>
    <w:rsid w:val="00541F4F"/>
    <w:rsid w:val="00542586"/>
    <w:rsid w:val="005426D5"/>
    <w:rsid w:val="00543642"/>
    <w:rsid w:val="00543ADF"/>
    <w:rsid w:val="00543BB5"/>
    <w:rsid w:val="00544AD0"/>
    <w:rsid w:val="00544B83"/>
    <w:rsid w:val="005502CC"/>
    <w:rsid w:val="005537DF"/>
    <w:rsid w:val="005542C3"/>
    <w:rsid w:val="00554A5B"/>
    <w:rsid w:val="00554D9B"/>
    <w:rsid w:val="00554DEE"/>
    <w:rsid w:val="00555064"/>
    <w:rsid w:val="005561E0"/>
    <w:rsid w:val="005569C2"/>
    <w:rsid w:val="00560189"/>
    <w:rsid w:val="0056059F"/>
    <w:rsid w:val="005608B0"/>
    <w:rsid w:val="00560942"/>
    <w:rsid w:val="00561ABD"/>
    <w:rsid w:val="0056221A"/>
    <w:rsid w:val="0056515D"/>
    <w:rsid w:val="0056606E"/>
    <w:rsid w:val="00566BD4"/>
    <w:rsid w:val="00567799"/>
    <w:rsid w:val="0056799F"/>
    <w:rsid w:val="005705D0"/>
    <w:rsid w:val="00570941"/>
    <w:rsid w:val="00570C4C"/>
    <w:rsid w:val="00570FB8"/>
    <w:rsid w:val="00571852"/>
    <w:rsid w:val="00572C86"/>
    <w:rsid w:val="00573229"/>
    <w:rsid w:val="005743F6"/>
    <w:rsid w:val="005747E8"/>
    <w:rsid w:val="00575D7F"/>
    <w:rsid w:val="00575FCE"/>
    <w:rsid w:val="00577D16"/>
    <w:rsid w:val="00580691"/>
    <w:rsid w:val="00580E24"/>
    <w:rsid w:val="00584027"/>
    <w:rsid w:val="00584D8A"/>
    <w:rsid w:val="00587AC9"/>
    <w:rsid w:val="00590F22"/>
    <w:rsid w:val="00590FA9"/>
    <w:rsid w:val="00591110"/>
    <w:rsid w:val="00591D96"/>
    <w:rsid w:val="00592BD1"/>
    <w:rsid w:val="005936C8"/>
    <w:rsid w:val="0059385E"/>
    <w:rsid w:val="0059576C"/>
    <w:rsid w:val="005957A2"/>
    <w:rsid w:val="00596726"/>
    <w:rsid w:val="005A1F6C"/>
    <w:rsid w:val="005A386B"/>
    <w:rsid w:val="005A3973"/>
    <w:rsid w:val="005A4691"/>
    <w:rsid w:val="005A47B9"/>
    <w:rsid w:val="005A4D5F"/>
    <w:rsid w:val="005A5706"/>
    <w:rsid w:val="005A63CA"/>
    <w:rsid w:val="005A6536"/>
    <w:rsid w:val="005A74E6"/>
    <w:rsid w:val="005B0E51"/>
    <w:rsid w:val="005B0FAD"/>
    <w:rsid w:val="005B164A"/>
    <w:rsid w:val="005B1FEC"/>
    <w:rsid w:val="005B2DD5"/>
    <w:rsid w:val="005B355D"/>
    <w:rsid w:val="005B647E"/>
    <w:rsid w:val="005B6A44"/>
    <w:rsid w:val="005B727A"/>
    <w:rsid w:val="005B7CCF"/>
    <w:rsid w:val="005C0AEB"/>
    <w:rsid w:val="005C0F1A"/>
    <w:rsid w:val="005C1C4B"/>
    <w:rsid w:val="005C2318"/>
    <w:rsid w:val="005C2D66"/>
    <w:rsid w:val="005C3B8E"/>
    <w:rsid w:val="005C3E47"/>
    <w:rsid w:val="005C479C"/>
    <w:rsid w:val="005C5126"/>
    <w:rsid w:val="005C58CF"/>
    <w:rsid w:val="005C7012"/>
    <w:rsid w:val="005C70E0"/>
    <w:rsid w:val="005C794F"/>
    <w:rsid w:val="005D0089"/>
    <w:rsid w:val="005D05DE"/>
    <w:rsid w:val="005D06DA"/>
    <w:rsid w:val="005D1843"/>
    <w:rsid w:val="005D1B4D"/>
    <w:rsid w:val="005D23AB"/>
    <w:rsid w:val="005D281D"/>
    <w:rsid w:val="005D2841"/>
    <w:rsid w:val="005D2DCA"/>
    <w:rsid w:val="005D3386"/>
    <w:rsid w:val="005D3833"/>
    <w:rsid w:val="005D3B24"/>
    <w:rsid w:val="005D3C3E"/>
    <w:rsid w:val="005D40BF"/>
    <w:rsid w:val="005D4760"/>
    <w:rsid w:val="005D59DE"/>
    <w:rsid w:val="005D6A46"/>
    <w:rsid w:val="005D752A"/>
    <w:rsid w:val="005E1310"/>
    <w:rsid w:val="005E1368"/>
    <w:rsid w:val="005E1958"/>
    <w:rsid w:val="005E1C04"/>
    <w:rsid w:val="005E24C4"/>
    <w:rsid w:val="005E321C"/>
    <w:rsid w:val="005E4539"/>
    <w:rsid w:val="005E4AA8"/>
    <w:rsid w:val="005E4B6C"/>
    <w:rsid w:val="005E4E98"/>
    <w:rsid w:val="005E539F"/>
    <w:rsid w:val="005E5530"/>
    <w:rsid w:val="005E6051"/>
    <w:rsid w:val="005E7240"/>
    <w:rsid w:val="005E729A"/>
    <w:rsid w:val="005E73EC"/>
    <w:rsid w:val="005E7932"/>
    <w:rsid w:val="005E7D05"/>
    <w:rsid w:val="005F16E6"/>
    <w:rsid w:val="005F19B0"/>
    <w:rsid w:val="005F22C5"/>
    <w:rsid w:val="005F2348"/>
    <w:rsid w:val="005F2780"/>
    <w:rsid w:val="005F2B07"/>
    <w:rsid w:val="005F2D86"/>
    <w:rsid w:val="005F30B3"/>
    <w:rsid w:val="005F47D4"/>
    <w:rsid w:val="005F4B9B"/>
    <w:rsid w:val="005F5288"/>
    <w:rsid w:val="005F6DDE"/>
    <w:rsid w:val="005F72E0"/>
    <w:rsid w:val="00600703"/>
    <w:rsid w:val="006025A4"/>
    <w:rsid w:val="00602AB4"/>
    <w:rsid w:val="00602C77"/>
    <w:rsid w:val="006030FB"/>
    <w:rsid w:val="00603848"/>
    <w:rsid w:val="006051B8"/>
    <w:rsid w:val="00605EC8"/>
    <w:rsid w:val="006064E5"/>
    <w:rsid w:val="00611C24"/>
    <w:rsid w:val="00611EF5"/>
    <w:rsid w:val="00612C76"/>
    <w:rsid w:val="00612E82"/>
    <w:rsid w:val="0061318B"/>
    <w:rsid w:val="00613E48"/>
    <w:rsid w:val="0061469E"/>
    <w:rsid w:val="00615865"/>
    <w:rsid w:val="00617935"/>
    <w:rsid w:val="006209EF"/>
    <w:rsid w:val="00620DA3"/>
    <w:rsid w:val="0062116C"/>
    <w:rsid w:val="006219A2"/>
    <w:rsid w:val="00621D06"/>
    <w:rsid w:val="0062303F"/>
    <w:rsid w:val="00623B22"/>
    <w:rsid w:val="00623DCC"/>
    <w:rsid w:val="0062401A"/>
    <w:rsid w:val="00624D81"/>
    <w:rsid w:val="006259FA"/>
    <w:rsid w:val="00625BAA"/>
    <w:rsid w:val="00627932"/>
    <w:rsid w:val="00630FAE"/>
    <w:rsid w:val="0063171B"/>
    <w:rsid w:val="00631A6F"/>
    <w:rsid w:val="00631D1B"/>
    <w:rsid w:val="00632E03"/>
    <w:rsid w:val="00632EEF"/>
    <w:rsid w:val="0063523E"/>
    <w:rsid w:val="006352B1"/>
    <w:rsid w:val="00635EB0"/>
    <w:rsid w:val="00636198"/>
    <w:rsid w:val="00636A8A"/>
    <w:rsid w:val="00636BDB"/>
    <w:rsid w:val="00637437"/>
    <w:rsid w:val="00637527"/>
    <w:rsid w:val="006375F7"/>
    <w:rsid w:val="0064199F"/>
    <w:rsid w:val="00642404"/>
    <w:rsid w:val="00642423"/>
    <w:rsid w:val="00642805"/>
    <w:rsid w:val="00643A1D"/>
    <w:rsid w:val="006451AF"/>
    <w:rsid w:val="006468C6"/>
    <w:rsid w:val="00647A33"/>
    <w:rsid w:val="0065127C"/>
    <w:rsid w:val="00651B45"/>
    <w:rsid w:val="00651F05"/>
    <w:rsid w:val="00652C9E"/>
    <w:rsid w:val="00653BAD"/>
    <w:rsid w:val="00653BE4"/>
    <w:rsid w:val="00654FC8"/>
    <w:rsid w:val="00655073"/>
    <w:rsid w:val="0065566E"/>
    <w:rsid w:val="00655B19"/>
    <w:rsid w:val="00656426"/>
    <w:rsid w:val="00656AD1"/>
    <w:rsid w:val="00656B6C"/>
    <w:rsid w:val="006572D5"/>
    <w:rsid w:val="00657C55"/>
    <w:rsid w:val="00657D29"/>
    <w:rsid w:val="0066156B"/>
    <w:rsid w:val="0066234A"/>
    <w:rsid w:val="0066272A"/>
    <w:rsid w:val="0066278F"/>
    <w:rsid w:val="00662F05"/>
    <w:rsid w:val="006642D6"/>
    <w:rsid w:val="00664F28"/>
    <w:rsid w:val="0066510A"/>
    <w:rsid w:val="00665466"/>
    <w:rsid w:val="0066606D"/>
    <w:rsid w:val="00666328"/>
    <w:rsid w:val="00666B1F"/>
    <w:rsid w:val="00667EA7"/>
    <w:rsid w:val="00671740"/>
    <w:rsid w:val="00675A78"/>
    <w:rsid w:val="00675BAC"/>
    <w:rsid w:val="00676B63"/>
    <w:rsid w:val="00680341"/>
    <w:rsid w:val="00680495"/>
    <w:rsid w:val="0068056E"/>
    <w:rsid w:val="00680FEE"/>
    <w:rsid w:val="006818A7"/>
    <w:rsid w:val="00681EE4"/>
    <w:rsid w:val="00682625"/>
    <w:rsid w:val="0068268A"/>
    <w:rsid w:val="00682D23"/>
    <w:rsid w:val="00682E17"/>
    <w:rsid w:val="0068435F"/>
    <w:rsid w:val="006843D6"/>
    <w:rsid w:val="00685677"/>
    <w:rsid w:val="00686688"/>
    <w:rsid w:val="0068674C"/>
    <w:rsid w:val="00686908"/>
    <w:rsid w:val="00686F68"/>
    <w:rsid w:val="00687455"/>
    <w:rsid w:val="00690B89"/>
    <w:rsid w:val="00690DB0"/>
    <w:rsid w:val="006910FD"/>
    <w:rsid w:val="00691EE8"/>
    <w:rsid w:val="0069304E"/>
    <w:rsid w:val="006952F4"/>
    <w:rsid w:val="00697B63"/>
    <w:rsid w:val="006A1907"/>
    <w:rsid w:val="006A1E2C"/>
    <w:rsid w:val="006A214A"/>
    <w:rsid w:val="006A26B7"/>
    <w:rsid w:val="006A38E3"/>
    <w:rsid w:val="006A5091"/>
    <w:rsid w:val="006A52CF"/>
    <w:rsid w:val="006A61D6"/>
    <w:rsid w:val="006A61E4"/>
    <w:rsid w:val="006A64C7"/>
    <w:rsid w:val="006A70D4"/>
    <w:rsid w:val="006A7564"/>
    <w:rsid w:val="006A775C"/>
    <w:rsid w:val="006A788B"/>
    <w:rsid w:val="006A7FCF"/>
    <w:rsid w:val="006B02B5"/>
    <w:rsid w:val="006B1F45"/>
    <w:rsid w:val="006B2B4E"/>
    <w:rsid w:val="006B2BE2"/>
    <w:rsid w:val="006B3E69"/>
    <w:rsid w:val="006B441A"/>
    <w:rsid w:val="006B4493"/>
    <w:rsid w:val="006B4CAA"/>
    <w:rsid w:val="006B6D82"/>
    <w:rsid w:val="006B751E"/>
    <w:rsid w:val="006B7B8B"/>
    <w:rsid w:val="006C0FF5"/>
    <w:rsid w:val="006C1E8F"/>
    <w:rsid w:val="006C4368"/>
    <w:rsid w:val="006C4A8B"/>
    <w:rsid w:val="006C4EA1"/>
    <w:rsid w:val="006C51D4"/>
    <w:rsid w:val="006C52B1"/>
    <w:rsid w:val="006C5354"/>
    <w:rsid w:val="006C66C9"/>
    <w:rsid w:val="006C6F00"/>
    <w:rsid w:val="006D052E"/>
    <w:rsid w:val="006D0AB7"/>
    <w:rsid w:val="006D0B90"/>
    <w:rsid w:val="006D2554"/>
    <w:rsid w:val="006D2EC9"/>
    <w:rsid w:val="006D4463"/>
    <w:rsid w:val="006D5F62"/>
    <w:rsid w:val="006D6608"/>
    <w:rsid w:val="006D7258"/>
    <w:rsid w:val="006D75E8"/>
    <w:rsid w:val="006D7A18"/>
    <w:rsid w:val="006E0CC0"/>
    <w:rsid w:val="006E1248"/>
    <w:rsid w:val="006E1E3F"/>
    <w:rsid w:val="006E2B7D"/>
    <w:rsid w:val="006E389A"/>
    <w:rsid w:val="006E3B89"/>
    <w:rsid w:val="006E69A3"/>
    <w:rsid w:val="006E6A0C"/>
    <w:rsid w:val="006E6A84"/>
    <w:rsid w:val="006F10B6"/>
    <w:rsid w:val="006F161D"/>
    <w:rsid w:val="006F2394"/>
    <w:rsid w:val="006F2A6E"/>
    <w:rsid w:val="006F37B3"/>
    <w:rsid w:val="006F3C7B"/>
    <w:rsid w:val="006F50A7"/>
    <w:rsid w:val="006F59F6"/>
    <w:rsid w:val="006F7823"/>
    <w:rsid w:val="00701372"/>
    <w:rsid w:val="007013F6"/>
    <w:rsid w:val="00701730"/>
    <w:rsid w:val="00701CCA"/>
    <w:rsid w:val="00701D58"/>
    <w:rsid w:val="00702E44"/>
    <w:rsid w:val="00702E53"/>
    <w:rsid w:val="007037C6"/>
    <w:rsid w:val="00703EE7"/>
    <w:rsid w:val="007043A7"/>
    <w:rsid w:val="00705523"/>
    <w:rsid w:val="0070594C"/>
    <w:rsid w:val="00705DF6"/>
    <w:rsid w:val="007067FA"/>
    <w:rsid w:val="00707497"/>
    <w:rsid w:val="0070762F"/>
    <w:rsid w:val="00711015"/>
    <w:rsid w:val="00713121"/>
    <w:rsid w:val="007132C8"/>
    <w:rsid w:val="0071403E"/>
    <w:rsid w:val="007144A4"/>
    <w:rsid w:val="00714FF9"/>
    <w:rsid w:val="00715275"/>
    <w:rsid w:val="00715D57"/>
    <w:rsid w:val="00716DCA"/>
    <w:rsid w:val="00717C71"/>
    <w:rsid w:val="00720770"/>
    <w:rsid w:val="007209D4"/>
    <w:rsid w:val="00720DD0"/>
    <w:rsid w:val="0072105A"/>
    <w:rsid w:val="007226F2"/>
    <w:rsid w:val="00722B10"/>
    <w:rsid w:val="007265ED"/>
    <w:rsid w:val="00726D6B"/>
    <w:rsid w:val="0072708B"/>
    <w:rsid w:val="007276A9"/>
    <w:rsid w:val="007302C4"/>
    <w:rsid w:val="007307A9"/>
    <w:rsid w:val="00730ABC"/>
    <w:rsid w:val="00731F2D"/>
    <w:rsid w:val="00732101"/>
    <w:rsid w:val="00732368"/>
    <w:rsid w:val="00732ABE"/>
    <w:rsid w:val="00732DF5"/>
    <w:rsid w:val="0073331E"/>
    <w:rsid w:val="00734DD4"/>
    <w:rsid w:val="00735237"/>
    <w:rsid w:val="00736C5C"/>
    <w:rsid w:val="00737C30"/>
    <w:rsid w:val="00737C74"/>
    <w:rsid w:val="00737FA4"/>
    <w:rsid w:val="007409C7"/>
    <w:rsid w:val="00740C0C"/>
    <w:rsid w:val="007423DF"/>
    <w:rsid w:val="007430B0"/>
    <w:rsid w:val="00743125"/>
    <w:rsid w:val="007434EC"/>
    <w:rsid w:val="00744163"/>
    <w:rsid w:val="00745699"/>
    <w:rsid w:val="00745E2F"/>
    <w:rsid w:val="007466EB"/>
    <w:rsid w:val="007469BE"/>
    <w:rsid w:val="00746C4A"/>
    <w:rsid w:val="00746EFE"/>
    <w:rsid w:val="00747D45"/>
    <w:rsid w:val="00751289"/>
    <w:rsid w:val="007514FC"/>
    <w:rsid w:val="00751F59"/>
    <w:rsid w:val="00753CEF"/>
    <w:rsid w:val="00755E6F"/>
    <w:rsid w:val="00755F90"/>
    <w:rsid w:val="007568CD"/>
    <w:rsid w:val="007572B4"/>
    <w:rsid w:val="00757DD9"/>
    <w:rsid w:val="00760A00"/>
    <w:rsid w:val="00761286"/>
    <w:rsid w:val="007619A0"/>
    <w:rsid w:val="00761F3B"/>
    <w:rsid w:val="0076282D"/>
    <w:rsid w:val="00762973"/>
    <w:rsid w:val="00763EB9"/>
    <w:rsid w:val="00763FE8"/>
    <w:rsid w:val="00765022"/>
    <w:rsid w:val="0076620A"/>
    <w:rsid w:val="00767243"/>
    <w:rsid w:val="0077040E"/>
    <w:rsid w:val="0077082F"/>
    <w:rsid w:val="00771D6A"/>
    <w:rsid w:val="00772687"/>
    <w:rsid w:val="007747CF"/>
    <w:rsid w:val="00774834"/>
    <w:rsid w:val="0077485B"/>
    <w:rsid w:val="007755C7"/>
    <w:rsid w:val="00775BBE"/>
    <w:rsid w:val="00776242"/>
    <w:rsid w:val="0077721C"/>
    <w:rsid w:val="007807DB"/>
    <w:rsid w:val="00780AAF"/>
    <w:rsid w:val="00780E43"/>
    <w:rsid w:val="007818D8"/>
    <w:rsid w:val="007850D6"/>
    <w:rsid w:val="0078671C"/>
    <w:rsid w:val="0078686F"/>
    <w:rsid w:val="00786F68"/>
    <w:rsid w:val="007871AF"/>
    <w:rsid w:val="0078756C"/>
    <w:rsid w:val="00787A2A"/>
    <w:rsid w:val="00790174"/>
    <w:rsid w:val="00791CDC"/>
    <w:rsid w:val="007923C7"/>
    <w:rsid w:val="00792BCE"/>
    <w:rsid w:val="00792DB8"/>
    <w:rsid w:val="00793F5F"/>
    <w:rsid w:val="00795421"/>
    <w:rsid w:val="00795438"/>
    <w:rsid w:val="00795BEF"/>
    <w:rsid w:val="007960AD"/>
    <w:rsid w:val="0079624C"/>
    <w:rsid w:val="00796426"/>
    <w:rsid w:val="00796691"/>
    <w:rsid w:val="007976AA"/>
    <w:rsid w:val="007978BA"/>
    <w:rsid w:val="007A137B"/>
    <w:rsid w:val="007A170C"/>
    <w:rsid w:val="007A1A4E"/>
    <w:rsid w:val="007A1FB6"/>
    <w:rsid w:val="007A21BE"/>
    <w:rsid w:val="007A224D"/>
    <w:rsid w:val="007A2C31"/>
    <w:rsid w:val="007A2EC7"/>
    <w:rsid w:val="007A3166"/>
    <w:rsid w:val="007A326A"/>
    <w:rsid w:val="007A38B2"/>
    <w:rsid w:val="007A42CA"/>
    <w:rsid w:val="007A42DD"/>
    <w:rsid w:val="007A43D3"/>
    <w:rsid w:val="007A4400"/>
    <w:rsid w:val="007A4B35"/>
    <w:rsid w:val="007A4C84"/>
    <w:rsid w:val="007A52EA"/>
    <w:rsid w:val="007A67B2"/>
    <w:rsid w:val="007A702E"/>
    <w:rsid w:val="007A709E"/>
    <w:rsid w:val="007A711E"/>
    <w:rsid w:val="007A733F"/>
    <w:rsid w:val="007B1AB0"/>
    <w:rsid w:val="007B239E"/>
    <w:rsid w:val="007B25C1"/>
    <w:rsid w:val="007B2B2A"/>
    <w:rsid w:val="007B2F71"/>
    <w:rsid w:val="007B31E5"/>
    <w:rsid w:val="007B3423"/>
    <w:rsid w:val="007B3D79"/>
    <w:rsid w:val="007B5409"/>
    <w:rsid w:val="007B597F"/>
    <w:rsid w:val="007B67E8"/>
    <w:rsid w:val="007C145C"/>
    <w:rsid w:val="007C172E"/>
    <w:rsid w:val="007C3D29"/>
    <w:rsid w:val="007C4219"/>
    <w:rsid w:val="007C475D"/>
    <w:rsid w:val="007C50D0"/>
    <w:rsid w:val="007C54DD"/>
    <w:rsid w:val="007C5CE5"/>
    <w:rsid w:val="007C5E80"/>
    <w:rsid w:val="007C6067"/>
    <w:rsid w:val="007C6216"/>
    <w:rsid w:val="007C762C"/>
    <w:rsid w:val="007D081B"/>
    <w:rsid w:val="007D1435"/>
    <w:rsid w:val="007D2535"/>
    <w:rsid w:val="007D2787"/>
    <w:rsid w:val="007D2BFA"/>
    <w:rsid w:val="007D3B52"/>
    <w:rsid w:val="007D452C"/>
    <w:rsid w:val="007D4777"/>
    <w:rsid w:val="007D5D9F"/>
    <w:rsid w:val="007D6C11"/>
    <w:rsid w:val="007D6D60"/>
    <w:rsid w:val="007D6EC3"/>
    <w:rsid w:val="007D6F04"/>
    <w:rsid w:val="007D707E"/>
    <w:rsid w:val="007D79E5"/>
    <w:rsid w:val="007E02F9"/>
    <w:rsid w:val="007E08F8"/>
    <w:rsid w:val="007E0ADD"/>
    <w:rsid w:val="007E13A7"/>
    <w:rsid w:val="007E2200"/>
    <w:rsid w:val="007E45FB"/>
    <w:rsid w:val="007E5768"/>
    <w:rsid w:val="007E58DC"/>
    <w:rsid w:val="007E5F29"/>
    <w:rsid w:val="007E5FDB"/>
    <w:rsid w:val="007E7A1E"/>
    <w:rsid w:val="007F1092"/>
    <w:rsid w:val="007F151C"/>
    <w:rsid w:val="007F27FF"/>
    <w:rsid w:val="007F2B38"/>
    <w:rsid w:val="007F2FDD"/>
    <w:rsid w:val="007F3C5A"/>
    <w:rsid w:val="007F4AB5"/>
    <w:rsid w:val="007F6365"/>
    <w:rsid w:val="007F7B65"/>
    <w:rsid w:val="007F7F37"/>
    <w:rsid w:val="0080065A"/>
    <w:rsid w:val="008031B6"/>
    <w:rsid w:val="00803C2C"/>
    <w:rsid w:val="0080528E"/>
    <w:rsid w:val="008060E1"/>
    <w:rsid w:val="00806283"/>
    <w:rsid w:val="008074A0"/>
    <w:rsid w:val="00807FE2"/>
    <w:rsid w:val="0081016C"/>
    <w:rsid w:val="00810246"/>
    <w:rsid w:val="008110BD"/>
    <w:rsid w:val="00812B90"/>
    <w:rsid w:val="00812FD4"/>
    <w:rsid w:val="00813009"/>
    <w:rsid w:val="00813A72"/>
    <w:rsid w:val="008145D2"/>
    <w:rsid w:val="0081473B"/>
    <w:rsid w:val="00814FEB"/>
    <w:rsid w:val="00816E63"/>
    <w:rsid w:val="00817A83"/>
    <w:rsid w:val="00817B4D"/>
    <w:rsid w:val="00820C37"/>
    <w:rsid w:val="008222DF"/>
    <w:rsid w:val="0082347D"/>
    <w:rsid w:val="00823B83"/>
    <w:rsid w:val="00824861"/>
    <w:rsid w:val="008257C2"/>
    <w:rsid w:val="0082650B"/>
    <w:rsid w:val="00830475"/>
    <w:rsid w:val="008310F3"/>
    <w:rsid w:val="0083289E"/>
    <w:rsid w:val="008329E9"/>
    <w:rsid w:val="00833F2D"/>
    <w:rsid w:val="00834479"/>
    <w:rsid w:val="00834A21"/>
    <w:rsid w:val="00835336"/>
    <w:rsid w:val="00836503"/>
    <w:rsid w:val="00836C1F"/>
    <w:rsid w:val="00837E61"/>
    <w:rsid w:val="008400BF"/>
    <w:rsid w:val="00840FDA"/>
    <w:rsid w:val="008414D6"/>
    <w:rsid w:val="00841A1E"/>
    <w:rsid w:val="00841A62"/>
    <w:rsid w:val="00841D39"/>
    <w:rsid w:val="0084263A"/>
    <w:rsid w:val="00842B8B"/>
    <w:rsid w:val="0084399B"/>
    <w:rsid w:val="00843AA9"/>
    <w:rsid w:val="00844340"/>
    <w:rsid w:val="00844E9F"/>
    <w:rsid w:val="00845623"/>
    <w:rsid w:val="0084611C"/>
    <w:rsid w:val="00850847"/>
    <w:rsid w:val="00850AE1"/>
    <w:rsid w:val="00850FCF"/>
    <w:rsid w:val="00851370"/>
    <w:rsid w:val="008517DE"/>
    <w:rsid w:val="00853161"/>
    <w:rsid w:val="008532C4"/>
    <w:rsid w:val="00853D84"/>
    <w:rsid w:val="00856132"/>
    <w:rsid w:val="00860264"/>
    <w:rsid w:val="00860521"/>
    <w:rsid w:val="008609C7"/>
    <w:rsid w:val="0086209E"/>
    <w:rsid w:val="008622DF"/>
    <w:rsid w:val="00862C33"/>
    <w:rsid w:val="00862E7E"/>
    <w:rsid w:val="00863107"/>
    <w:rsid w:val="008632F1"/>
    <w:rsid w:val="0086422C"/>
    <w:rsid w:val="00864528"/>
    <w:rsid w:val="008656B3"/>
    <w:rsid w:val="008670C9"/>
    <w:rsid w:val="0086761B"/>
    <w:rsid w:val="00867E41"/>
    <w:rsid w:val="00870D9F"/>
    <w:rsid w:val="00870EEF"/>
    <w:rsid w:val="00872BF5"/>
    <w:rsid w:val="00873DA7"/>
    <w:rsid w:val="008754BF"/>
    <w:rsid w:val="00877AA3"/>
    <w:rsid w:val="00877CF5"/>
    <w:rsid w:val="008825AC"/>
    <w:rsid w:val="0088336B"/>
    <w:rsid w:val="00883B4F"/>
    <w:rsid w:val="00883D8F"/>
    <w:rsid w:val="00883E45"/>
    <w:rsid w:val="00884416"/>
    <w:rsid w:val="008848A0"/>
    <w:rsid w:val="00885143"/>
    <w:rsid w:val="00885E81"/>
    <w:rsid w:val="008866AA"/>
    <w:rsid w:val="00886824"/>
    <w:rsid w:val="00886AEC"/>
    <w:rsid w:val="00886D97"/>
    <w:rsid w:val="00886DB7"/>
    <w:rsid w:val="00887C77"/>
    <w:rsid w:val="00890C40"/>
    <w:rsid w:val="00890FAA"/>
    <w:rsid w:val="00891415"/>
    <w:rsid w:val="00891D56"/>
    <w:rsid w:val="008925B2"/>
    <w:rsid w:val="00893432"/>
    <w:rsid w:val="00894A10"/>
    <w:rsid w:val="00895952"/>
    <w:rsid w:val="008964AE"/>
    <w:rsid w:val="00897DBC"/>
    <w:rsid w:val="008A0D84"/>
    <w:rsid w:val="008A1CFD"/>
    <w:rsid w:val="008A3067"/>
    <w:rsid w:val="008A37CA"/>
    <w:rsid w:val="008A3D05"/>
    <w:rsid w:val="008A4A39"/>
    <w:rsid w:val="008A4CFB"/>
    <w:rsid w:val="008B14F7"/>
    <w:rsid w:val="008B23BB"/>
    <w:rsid w:val="008B3A2C"/>
    <w:rsid w:val="008B3B48"/>
    <w:rsid w:val="008B789F"/>
    <w:rsid w:val="008C019F"/>
    <w:rsid w:val="008C0543"/>
    <w:rsid w:val="008C1968"/>
    <w:rsid w:val="008C2E27"/>
    <w:rsid w:val="008C3083"/>
    <w:rsid w:val="008C36F2"/>
    <w:rsid w:val="008C4BE9"/>
    <w:rsid w:val="008C56B3"/>
    <w:rsid w:val="008C598A"/>
    <w:rsid w:val="008C66C3"/>
    <w:rsid w:val="008C6FFC"/>
    <w:rsid w:val="008D1B3F"/>
    <w:rsid w:val="008D3253"/>
    <w:rsid w:val="008D3572"/>
    <w:rsid w:val="008D3B1B"/>
    <w:rsid w:val="008D3C87"/>
    <w:rsid w:val="008D3DA3"/>
    <w:rsid w:val="008D4BA7"/>
    <w:rsid w:val="008D5010"/>
    <w:rsid w:val="008D5757"/>
    <w:rsid w:val="008D7215"/>
    <w:rsid w:val="008D7F3C"/>
    <w:rsid w:val="008E003E"/>
    <w:rsid w:val="008E111C"/>
    <w:rsid w:val="008E11B2"/>
    <w:rsid w:val="008E1B92"/>
    <w:rsid w:val="008E1FEE"/>
    <w:rsid w:val="008E21D7"/>
    <w:rsid w:val="008E23DB"/>
    <w:rsid w:val="008E2429"/>
    <w:rsid w:val="008E252C"/>
    <w:rsid w:val="008E26E1"/>
    <w:rsid w:val="008E390E"/>
    <w:rsid w:val="008E4FD6"/>
    <w:rsid w:val="008E5A30"/>
    <w:rsid w:val="008E725B"/>
    <w:rsid w:val="008E79A7"/>
    <w:rsid w:val="008E79CE"/>
    <w:rsid w:val="008F13BC"/>
    <w:rsid w:val="008F1422"/>
    <w:rsid w:val="008F24AE"/>
    <w:rsid w:val="008F553A"/>
    <w:rsid w:val="008F5873"/>
    <w:rsid w:val="008F7313"/>
    <w:rsid w:val="008F7A7B"/>
    <w:rsid w:val="008F7AFD"/>
    <w:rsid w:val="009001F9"/>
    <w:rsid w:val="00900599"/>
    <w:rsid w:val="009006C4"/>
    <w:rsid w:val="0090112D"/>
    <w:rsid w:val="0090157D"/>
    <w:rsid w:val="0090181B"/>
    <w:rsid w:val="0090217E"/>
    <w:rsid w:val="009021AC"/>
    <w:rsid w:val="00902317"/>
    <w:rsid w:val="00902BA7"/>
    <w:rsid w:val="00903195"/>
    <w:rsid w:val="0090377D"/>
    <w:rsid w:val="00904C49"/>
    <w:rsid w:val="00905F4F"/>
    <w:rsid w:val="00905FDA"/>
    <w:rsid w:val="00906200"/>
    <w:rsid w:val="00906CAA"/>
    <w:rsid w:val="0090709F"/>
    <w:rsid w:val="00910442"/>
    <w:rsid w:val="00910FAA"/>
    <w:rsid w:val="00911712"/>
    <w:rsid w:val="00911CD9"/>
    <w:rsid w:val="00911EE7"/>
    <w:rsid w:val="00912CFA"/>
    <w:rsid w:val="00913E74"/>
    <w:rsid w:val="00914719"/>
    <w:rsid w:val="009163CF"/>
    <w:rsid w:val="009164E7"/>
    <w:rsid w:val="00917522"/>
    <w:rsid w:val="00917837"/>
    <w:rsid w:val="009208D4"/>
    <w:rsid w:val="00920D13"/>
    <w:rsid w:val="00920E0D"/>
    <w:rsid w:val="00920E86"/>
    <w:rsid w:val="009215A3"/>
    <w:rsid w:val="00922965"/>
    <w:rsid w:val="00922DF2"/>
    <w:rsid w:val="00923140"/>
    <w:rsid w:val="0092326A"/>
    <w:rsid w:val="00923346"/>
    <w:rsid w:val="00924098"/>
    <w:rsid w:val="00924192"/>
    <w:rsid w:val="009255F5"/>
    <w:rsid w:val="00925F3D"/>
    <w:rsid w:val="0092606D"/>
    <w:rsid w:val="00926EA8"/>
    <w:rsid w:val="00931257"/>
    <w:rsid w:val="009313F5"/>
    <w:rsid w:val="009316E4"/>
    <w:rsid w:val="009318B6"/>
    <w:rsid w:val="00932A78"/>
    <w:rsid w:val="00932CB1"/>
    <w:rsid w:val="009335A8"/>
    <w:rsid w:val="009340D7"/>
    <w:rsid w:val="0093435E"/>
    <w:rsid w:val="00935DCF"/>
    <w:rsid w:val="009365AF"/>
    <w:rsid w:val="009367F8"/>
    <w:rsid w:val="009368A1"/>
    <w:rsid w:val="009370DF"/>
    <w:rsid w:val="00937523"/>
    <w:rsid w:val="00937622"/>
    <w:rsid w:val="00937B45"/>
    <w:rsid w:val="00937E38"/>
    <w:rsid w:val="00937F11"/>
    <w:rsid w:val="009400A3"/>
    <w:rsid w:val="00940AE7"/>
    <w:rsid w:val="00940F1A"/>
    <w:rsid w:val="00941991"/>
    <w:rsid w:val="00941D9C"/>
    <w:rsid w:val="0094392B"/>
    <w:rsid w:val="00943AA9"/>
    <w:rsid w:val="00943F79"/>
    <w:rsid w:val="009441FE"/>
    <w:rsid w:val="00946C48"/>
    <w:rsid w:val="00946E43"/>
    <w:rsid w:val="00950226"/>
    <w:rsid w:val="0095037E"/>
    <w:rsid w:val="009509DA"/>
    <w:rsid w:val="00951065"/>
    <w:rsid w:val="00951E64"/>
    <w:rsid w:val="00952080"/>
    <w:rsid w:val="00952101"/>
    <w:rsid w:val="00953AED"/>
    <w:rsid w:val="00953E38"/>
    <w:rsid w:val="00954B19"/>
    <w:rsid w:val="00954F52"/>
    <w:rsid w:val="009562D0"/>
    <w:rsid w:val="0095735E"/>
    <w:rsid w:val="009576DF"/>
    <w:rsid w:val="00957D52"/>
    <w:rsid w:val="00957FED"/>
    <w:rsid w:val="009609D9"/>
    <w:rsid w:val="00960CF4"/>
    <w:rsid w:val="00961367"/>
    <w:rsid w:val="009615D8"/>
    <w:rsid w:val="00961AA5"/>
    <w:rsid w:val="00961DAA"/>
    <w:rsid w:val="00962789"/>
    <w:rsid w:val="0096302A"/>
    <w:rsid w:val="009639DD"/>
    <w:rsid w:val="0096460B"/>
    <w:rsid w:val="0096498F"/>
    <w:rsid w:val="00965E58"/>
    <w:rsid w:val="00966C60"/>
    <w:rsid w:val="009676E6"/>
    <w:rsid w:val="009677D8"/>
    <w:rsid w:val="00967B5D"/>
    <w:rsid w:val="009706AC"/>
    <w:rsid w:val="00970ABB"/>
    <w:rsid w:val="00971331"/>
    <w:rsid w:val="009717AC"/>
    <w:rsid w:val="00971BB7"/>
    <w:rsid w:val="00971D62"/>
    <w:rsid w:val="00972CC8"/>
    <w:rsid w:val="009735B6"/>
    <w:rsid w:val="009737ED"/>
    <w:rsid w:val="00974912"/>
    <w:rsid w:val="00975DBD"/>
    <w:rsid w:val="00976ADA"/>
    <w:rsid w:val="00977021"/>
    <w:rsid w:val="009771B1"/>
    <w:rsid w:val="00977267"/>
    <w:rsid w:val="009773F3"/>
    <w:rsid w:val="00977A10"/>
    <w:rsid w:val="009804C9"/>
    <w:rsid w:val="009804F6"/>
    <w:rsid w:val="009815DF"/>
    <w:rsid w:val="00982019"/>
    <w:rsid w:val="00982E7A"/>
    <w:rsid w:val="00983004"/>
    <w:rsid w:val="00983380"/>
    <w:rsid w:val="009839C0"/>
    <w:rsid w:val="00983AA3"/>
    <w:rsid w:val="0098411B"/>
    <w:rsid w:val="00985C70"/>
    <w:rsid w:val="009864BA"/>
    <w:rsid w:val="009869FB"/>
    <w:rsid w:val="00991AF9"/>
    <w:rsid w:val="00992A45"/>
    <w:rsid w:val="00992D43"/>
    <w:rsid w:val="00993D16"/>
    <w:rsid w:val="00994E32"/>
    <w:rsid w:val="009953B3"/>
    <w:rsid w:val="00995738"/>
    <w:rsid w:val="009959BF"/>
    <w:rsid w:val="00996CAC"/>
    <w:rsid w:val="00997493"/>
    <w:rsid w:val="009A21CF"/>
    <w:rsid w:val="009A234C"/>
    <w:rsid w:val="009A406D"/>
    <w:rsid w:val="009A41B3"/>
    <w:rsid w:val="009A50DB"/>
    <w:rsid w:val="009A5111"/>
    <w:rsid w:val="009A559F"/>
    <w:rsid w:val="009A5E52"/>
    <w:rsid w:val="009A64C5"/>
    <w:rsid w:val="009A65E2"/>
    <w:rsid w:val="009A6639"/>
    <w:rsid w:val="009A6986"/>
    <w:rsid w:val="009A6B51"/>
    <w:rsid w:val="009A6B58"/>
    <w:rsid w:val="009A6E25"/>
    <w:rsid w:val="009A6FBD"/>
    <w:rsid w:val="009A7613"/>
    <w:rsid w:val="009A7673"/>
    <w:rsid w:val="009A785C"/>
    <w:rsid w:val="009A7A7B"/>
    <w:rsid w:val="009B3D29"/>
    <w:rsid w:val="009B576E"/>
    <w:rsid w:val="009B61DB"/>
    <w:rsid w:val="009B676E"/>
    <w:rsid w:val="009B6BFA"/>
    <w:rsid w:val="009B78F2"/>
    <w:rsid w:val="009C0C5C"/>
    <w:rsid w:val="009C1E07"/>
    <w:rsid w:val="009C2400"/>
    <w:rsid w:val="009C27C5"/>
    <w:rsid w:val="009C2A37"/>
    <w:rsid w:val="009C4B6B"/>
    <w:rsid w:val="009C4E66"/>
    <w:rsid w:val="009C5ADD"/>
    <w:rsid w:val="009C64F5"/>
    <w:rsid w:val="009D11D3"/>
    <w:rsid w:val="009D2232"/>
    <w:rsid w:val="009D2864"/>
    <w:rsid w:val="009D29EA"/>
    <w:rsid w:val="009D30D3"/>
    <w:rsid w:val="009D30FC"/>
    <w:rsid w:val="009D37A0"/>
    <w:rsid w:val="009D3AFE"/>
    <w:rsid w:val="009D4713"/>
    <w:rsid w:val="009D51EC"/>
    <w:rsid w:val="009D5FA9"/>
    <w:rsid w:val="009D682A"/>
    <w:rsid w:val="009E0A2C"/>
    <w:rsid w:val="009E3DDA"/>
    <w:rsid w:val="009E481F"/>
    <w:rsid w:val="009E5E2A"/>
    <w:rsid w:val="009E72AD"/>
    <w:rsid w:val="009E7C8B"/>
    <w:rsid w:val="009F0362"/>
    <w:rsid w:val="009F0CBA"/>
    <w:rsid w:val="009F1543"/>
    <w:rsid w:val="009F1AEF"/>
    <w:rsid w:val="009F3F27"/>
    <w:rsid w:val="009F43FA"/>
    <w:rsid w:val="009F4448"/>
    <w:rsid w:val="009F5657"/>
    <w:rsid w:val="009F57CD"/>
    <w:rsid w:val="009F69B7"/>
    <w:rsid w:val="009F6B12"/>
    <w:rsid w:val="009F7063"/>
    <w:rsid w:val="009F71ED"/>
    <w:rsid w:val="009F74D1"/>
    <w:rsid w:val="009F7A76"/>
    <w:rsid w:val="00A00331"/>
    <w:rsid w:val="00A011D3"/>
    <w:rsid w:val="00A026EF"/>
    <w:rsid w:val="00A0429C"/>
    <w:rsid w:val="00A0588E"/>
    <w:rsid w:val="00A06BEA"/>
    <w:rsid w:val="00A07642"/>
    <w:rsid w:val="00A0773E"/>
    <w:rsid w:val="00A1054C"/>
    <w:rsid w:val="00A10A52"/>
    <w:rsid w:val="00A11DEA"/>
    <w:rsid w:val="00A1593E"/>
    <w:rsid w:val="00A16E0A"/>
    <w:rsid w:val="00A16FEC"/>
    <w:rsid w:val="00A20AB7"/>
    <w:rsid w:val="00A20E04"/>
    <w:rsid w:val="00A20F1B"/>
    <w:rsid w:val="00A2153D"/>
    <w:rsid w:val="00A2213C"/>
    <w:rsid w:val="00A225DE"/>
    <w:rsid w:val="00A22867"/>
    <w:rsid w:val="00A22FDC"/>
    <w:rsid w:val="00A2381C"/>
    <w:rsid w:val="00A238CC"/>
    <w:rsid w:val="00A25D0C"/>
    <w:rsid w:val="00A269DB"/>
    <w:rsid w:val="00A3146B"/>
    <w:rsid w:val="00A3305B"/>
    <w:rsid w:val="00A341FA"/>
    <w:rsid w:val="00A34A1D"/>
    <w:rsid w:val="00A350A2"/>
    <w:rsid w:val="00A35C5A"/>
    <w:rsid w:val="00A36B9F"/>
    <w:rsid w:val="00A37911"/>
    <w:rsid w:val="00A4109D"/>
    <w:rsid w:val="00A41E8E"/>
    <w:rsid w:val="00A42CF1"/>
    <w:rsid w:val="00A4326E"/>
    <w:rsid w:val="00A4518E"/>
    <w:rsid w:val="00A46739"/>
    <w:rsid w:val="00A46C42"/>
    <w:rsid w:val="00A47AEC"/>
    <w:rsid w:val="00A47C0A"/>
    <w:rsid w:val="00A50B75"/>
    <w:rsid w:val="00A50D46"/>
    <w:rsid w:val="00A52A87"/>
    <w:rsid w:val="00A52F34"/>
    <w:rsid w:val="00A53CD7"/>
    <w:rsid w:val="00A55469"/>
    <w:rsid w:val="00A55532"/>
    <w:rsid w:val="00A55769"/>
    <w:rsid w:val="00A5666F"/>
    <w:rsid w:val="00A567E2"/>
    <w:rsid w:val="00A56EFE"/>
    <w:rsid w:val="00A5733D"/>
    <w:rsid w:val="00A60165"/>
    <w:rsid w:val="00A60DB6"/>
    <w:rsid w:val="00A61117"/>
    <w:rsid w:val="00A615E0"/>
    <w:rsid w:val="00A61F01"/>
    <w:rsid w:val="00A626A2"/>
    <w:rsid w:val="00A63860"/>
    <w:rsid w:val="00A643CC"/>
    <w:rsid w:val="00A6459B"/>
    <w:rsid w:val="00A64F6A"/>
    <w:rsid w:val="00A65F84"/>
    <w:rsid w:val="00A6625F"/>
    <w:rsid w:val="00A71CED"/>
    <w:rsid w:val="00A72139"/>
    <w:rsid w:val="00A72568"/>
    <w:rsid w:val="00A726C3"/>
    <w:rsid w:val="00A7299B"/>
    <w:rsid w:val="00A74E0F"/>
    <w:rsid w:val="00A768A4"/>
    <w:rsid w:val="00A7742D"/>
    <w:rsid w:val="00A77996"/>
    <w:rsid w:val="00A77C23"/>
    <w:rsid w:val="00A81F54"/>
    <w:rsid w:val="00A82097"/>
    <w:rsid w:val="00A841B6"/>
    <w:rsid w:val="00A84EA8"/>
    <w:rsid w:val="00A865C5"/>
    <w:rsid w:val="00A877E0"/>
    <w:rsid w:val="00A87B32"/>
    <w:rsid w:val="00A9034C"/>
    <w:rsid w:val="00A90E9E"/>
    <w:rsid w:val="00A917F4"/>
    <w:rsid w:val="00A91A0E"/>
    <w:rsid w:val="00A93B74"/>
    <w:rsid w:val="00A94259"/>
    <w:rsid w:val="00A9651B"/>
    <w:rsid w:val="00A96BCD"/>
    <w:rsid w:val="00AA04DA"/>
    <w:rsid w:val="00AA067A"/>
    <w:rsid w:val="00AA1382"/>
    <w:rsid w:val="00AA1D75"/>
    <w:rsid w:val="00AA28D5"/>
    <w:rsid w:val="00AA2BAE"/>
    <w:rsid w:val="00AA2C6D"/>
    <w:rsid w:val="00AA3F1F"/>
    <w:rsid w:val="00AA4DED"/>
    <w:rsid w:val="00AA5A26"/>
    <w:rsid w:val="00AB0284"/>
    <w:rsid w:val="00AB0382"/>
    <w:rsid w:val="00AB0C67"/>
    <w:rsid w:val="00AB0FB1"/>
    <w:rsid w:val="00AB1E84"/>
    <w:rsid w:val="00AB1F30"/>
    <w:rsid w:val="00AB341B"/>
    <w:rsid w:val="00AB34EF"/>
    <w:rsid w:val="00AB3CC3"/>
    <w:rsid w:val="00AB64D1"/>
    <w:rsid w:val="00AC0067"/>
    <w:rsid w:val="00AC01F5"/>
    <w:rsid w:val="00AC04EB"/>
    <w:rsid w:val="00AC08C9"/>
    <w:rsid w:val="00AC1E44"/>
    <w:rsid w:val="00AC2B4E"/>
    <w:rsid w:val="00AC3248"/>
    <w:rsid w:val="00AC336E"/>
    <w:rsid w:val="00AC358E"/>
    <w:rsid w:val="00AC4088"/>
    <w:rsid w:val="00AC523E"/>
    <w:rsid w:val="00AC5407"/>
    <w:rsid w:val="00AC5A2B"/>
    <w:rsid w:val="00AC6C8F"/>
    <w:rsid w:val="00AD0E22"/>
    <w:rsid w:val="00AD0E9E"/>
    <w:rsid w:val="00AD1405"/>
    <w:rsid w:val="00AD1565"/>
    <w:rsid w:val="00AD3C88"/>
    <w:rsid w:val="00AD3C9A"/>
    <w:rsid w:val="00AD527B"/>
    <w:rsid w:val="00AD5396"/>
    <w:rsid w:val="00AD56FC"/>
    <w:rsid w:val="00AD6106"/>
    <w:rsid w:val="00AD61DC"/>
    <w:rsid w:val="00AD729F"/>
    <w:rsid w:val="00AD7892"/>
    <w:rsid w:val="00AE08C7"/>
    <w:rsid w:val="00AE0CB4"/>
    <w:rsid w:val="00AE13C3"/>
    <w:rsid w:val="00AE37DE"/>
    <w:rsid w:val="00AE3958"/>
    <w:rsid w:val="00AE3B46"/>
    <w:rsid w:val="00AE3D69"/>
    <w:rsid w:val="00AE3DA7"/>
    <w:rsid w:val="00AE47AE"/>
    <w:rsid w:val="00AE48D3"/>
    <w:rsid w:val="00AE5850"/>
    <w:rsid w:val="00AE79D4"/>
    <w:rsid w:val="00AF06C6"/>
    <w:rsid w:val="00AF0817"/>
    <w:rsid w:val="00AF1F20"/>
    <w:rsid w:val="00AF4307"/>
    <w:rsid w:val="00AF47C0"/>
    <w:rsid w:val="00AF4C0D"/>
    <w:rsid w:val="00AF51BF"/>
    <w:rsid w:val="00AF5A47"/>
    <w:rsid w:val="00AF5B27"/>
    <w:rsid w:val="00AF6C8B"/>
    <w:rsid w:val="00AF765B"/>
    <w:rsid w:val="00AF7CB2"/>
    <w:rsid w:val="00B00447"/>
    <w:rsid w:val="00B0201E"/>
    <w:rsid w:val="00B02872"/>
    <w:rsid w:val="00B0376C"/>
    <w:rsid w:val="00B03B89"/>
    <w:rsid w:val="00B040EC"/>
    <w:rsid w:val="00B05ECE"/>
    <w:rsid w:val="00B0601D"/>
    <w:rsid w:val="00B063D6"/>
    <w:rsid w:val="00B075EC"/>
    <w:rsid w:val="00B0762E"/>
    <w:rsid w:val="00B07F7D"/>
    <w:rsid w:val="00B10138"/>
    <w:rsid w:val="00B11190"/>
    <w:rsid w:val="00B11E50"/>
    <w:rsid w:val="00B121F5"/>
    <w:rsid w:val="00B12524"/>
    <w:rsid w:val="00B1290A"/>
    <w:rsid w:val="00B14298"/>
    <w:rsid w:val="00B147A0"/>
    <w:rsid w:val="00B14ACC"/>
    <w:rsid w:val="00B15190"/>
    <w:rsid w:val="00B15604"/>
    <w:rsid w:val="00B15F14"/>
    <w:rsid w:val="00B226B3"/>
    <w:rsid w:val="00B22954"/>
    <w:rsid w:val="00B229C9"/>
    <w:rsid w:val="00B254B4"/>
    <w:rsid w:val="00B26DBF"/>
    <w:rsid w:val="00B2774F"/>
    <w:rsid w:val="00B27972"/>
    <w:rsid w:val="00B30507"/>
    <w:rsid w:val="00B311FA"/>
    <w:rsid w:val="00B3438E"/>
    <w:rsid w:val="00B34648"/>
    <w:rsid w:val="00B35034"/>
    <w:rsid w:val="00B3542F"/>
    <w:rsid w:val="00B3543B"/>
    <w:rsid w:val="00B3626F"/>
    <w:rsid w:val="00B36B42"/>
    <w:rsid w:val="00B372CB"/>
    <w:rsid w:val="00B375EE"/>
    <w:rsid w:val="00B40064"/>
    <w:rsid w:val="00B41240"/>
    <w:rsid w:val="00B42500"/>
    <w:rsid w:val="00B4304E"/>
    <w:rsid w:val="00B4306E"/>
    <w:rsid w:val="00B43F6D"/>
    <w:rsid w:val="00B44865"/>
    <w:rsid w:val="00B44A85"/>
    <w:rsid w:val="00B44E63"/>
    <w:rsid w:val="00B4575F"/>
    <w:rsid w:val="00B46216"/>
    <w:rsid w:val="00B4772C"/>
    <w:rsid w:val="00B47BB9"/>
    <w:rsid w:val="00B507E1"/>
    <w:rsid w:val="00B50ABA"/>
    <w:rsid w:val="00B51B51"/>
    <w:rsid w:val="00B53261"/>
    <w:rsid w:val="00B53ED9"/>
    <w:rsid w:val="00B53F3E"/>
    <w:rsid w:val="00B55217"/>
    <w:rsid w:val="00B55D1C"/>
    <w:rsid w:val="00B57C77"/>
    <w:rsid w:val="00B602DC"/>
    <w:rsid w:val="00B622E1"/>
    <w:rsid w:val="00B62AE7"/>
    <w:rsid w:val="00B630DE"/>
    <w:rsid w:val="00B6314B"/>
    <w:rsid w:val="00B634F8"/>
    <w:rsid w:val="00B63A78"/>
    <w:rsid w:val="00B65A1D"/>
    <w:rsid w:val="00B65F70"/>
    <w:rsid w:val="00B65FD1"/>
    <w:rsid w:val="00B66AC1"/>
    <w:rsid w:val="00B7032F"/>
    <w:rsid w:val="00B717E1"/>
    <w:rsid w:val="00B71CBA"/>
    <w:rsid w:val="00B71F45"/>
    <w:rsid w:val="00B723CB"/>
    <w:rsid w:val="00B74C44"/>
    <w:rsid w:val="00B75F4B"/>
    <w:rsid w:val="00B7691E"/>
    <w:rsid w:val="00B7782C"/>
    <w:rsid w:val="00B77F1F"/>
    <w:rsid w:val="00B81F94"/>
    <w:rsid w:val="00B823DF"/>
    <w:rsid w:val="00B84B5D"/>
    <w:rsid w:val="00B85728"/>
    <w:rsid w:val="00B85DAC"/>
    <w:rsid w:val="00B868BC"/>
    <w:rsid w:val="00B86A90"/>
    <w:rsid w:val="00B86DA2"/>
    <w:rsid w:val="00B904A4"/>
    <w:rsid w:val="00B911A6"/>
    <w:rsid w:val="00B917E0"/>
    <w:rsid w:val="00B91E04"/>
    <w:rsid w:val="00B95436"/>
    <w:rsid w:val="00B95A17"/>
    <w:rsid w:val="00B9652E"/>
    <w:rsid w:val="00B96824"/>
    <w:rsid w:val="00B9724B"/>
    <w:rsid w:val="00BA0369"/>
    <w:rsid w:val="00BA0B6D"/>
    <w:rsid w:val="00BA0C7D"/>
    <w:rsid w:val="00BA1071"/>
    <w:rsid w:val="00BA14C6"/>
    <w:rsid w:val="00BA223E"/>
    <w:rsid w:val="00BA3777"/>
    <w:rsid w:val="00BA51F8"/>
    <w:rsid w:val="00BA5480"/>
    <w:rsid w:val="00BA55F5"/>
    <w:rsid w:val="00BA63CA"/>
    <w:rsid w:val="00BA7AAE"/>
    <w:rsid w:val="00BB01BF"/>
    <w:rsid w:val="00BB0595"/>
    <w:rsid w:val="00BB0634"/>
    <w:rsid w:val="00BB09B4"/>
    <w:rsid w:val="00BB0C86"/>
    <w:rsid w:val="00BB2342"/>
    <w:rsid w:val="00BB27E1"/>
    <w:rsid w:val="00BB5151"/>
    <w:rsid w:val="00BB55F6"/>
    <w:rsid w:val="00BB69E0"/>
    <w:rsid w:val="00BB6A16"/>
    <w:rsid w:val="00BB6BBF"/>
    <w:rsid w:val="00BB6F4A"/>
    <w:rsid w:val="00BC04DB"/>
    <w:rsid w:val="00BC13EF"/>
    <w:rsid w:val="00BC2EE2"/>
    <w:rsid w:val="00BC4603"/>
    <w:rsid w:val="00BC486D"/>
    <w:rsid w:val="00BC495F"/>
    <w:rsid w:val="00BC51EA"/>
    <w:rsid w:val="00BC55D8"/>
    <w:rsid w:val="00BC5923"/>
    <w:rsid w:val="00BC5D38"/>
    <w:rsid w:val="00BC737F"/>
    <w:rsid w:val="00BC76F1"/>
    <w:rsid w:val="00BD013B"/>
    <w:rsid w:val="00BD0DBC"/>
    <w:rsid w:val="00BD0F39"/>
    <w:rsid w:val="00BD109E"/>
    <w:rsid w:val="00BD16DE"/>
    <w:rsid w:val="00BD1D29"/>
    <w:rsid w:val="00BD2AEA"/>
    <w:rsid w:val="00BD3034"/>
    <w:rsid w:val="00BD348F"/>
    <w:rsid w:val="00BD5F2B"/>
    <w:rsid w:val="00BD6E54"/>
    <w:rsid w:val="00BD7414"/>
    <w:rsid w:val="00BD75B9"/>
    <w:rsid w:val="00BD7B31"/>
    <w:rsid w:val="00BD7BB4"/>
    <w:rsid w:val="00BE03AF"/>
    <w:rsid w:val="00BE077F"/>
    <w:rsid w:val="00BE135F"/>
    <w:rsid w:val="00BE1846"/>
    <w:rsid w:val="00BE1CC9"/>
    <w:rsid w:val="00BE3E2B"/>
    <w:rsid w:val="00BE4ED4"/>
    <w:rsid w:val="00BE54AF"/>
    <w:rsid w:val="00BE58F6"/>
    <w:rsid w:val="00BE5BE3"/>
    <w:rsid w:val="00BE6A55"/>
    <w:rsid w:val="00BF0865"/>
    <w:rsid w:val="00BF1412"/>
    <w:rsid w:val="00BF202A"/>
    <w:rsid w:val="00BF2E24"/>
    <w:rsid w:val="00BF42FE"/>
    <w:rsid w:val="00BF523A"/>
    <w:rsid w:val="00BF5E40"/>
    <w:rsid w:val="00BF6119"/>
    <w:rsid w:val="00C00AEC"/>
    <w:rsid w:val="00C00CAF"/>
    <w:rsid w:val="00C0138E"/>
    <w:rsid w:val="00C014A2"/>
    <w:rsid w:val="00C016A6"/>
    <w:rsid w:val="00C01E84"/>
    <w:rsid w:val="00C0218F"/>
    <w:rsid w:val="00C025A5"/>
    <w:rsid w:val="00C02E8F"/>
    <w:rsid w:val="00C040CA"/>
    <w:rsid w:val="00C04B8D"/>
    <w:rsid w:val="00C050C8"/>
    <w:rsid w:val="00C06265"/>
    <w:rsid w:val="00C06B09"/>
    <w:rsid w:val="00C10116"/>
    <w:rsid w:val="00C10911"/>
    <w:rsid w:val="00C111B3"/>
    <w:rsid w:val="00C1169B"/>
    <w:rsid w:val="00C1340E"/>
    <w:rsid w:val="00C13472"/>
    <w:rsid w:val="00C138F3"/>
    <w:rsid w:val="00C13C57"/>
    <w:rsid w:val="00C14229"/>
    <w:rsid w:val="00C15A3A"/>
    <w:rsid w:val="00C16254"/>
    <w:rsid w:val="00C16622"/>
    <w:rsid w:val="00C16AFF"/>
    <w:rsid w:val="00C16BED"/>
    <w:rsid w:val="00C17E7B"/>
    <w:rsid w:val="00C20A6F"/>
    <w:rsid w:val="00C20E2F"/>
    <w:rsid w:val="00C211F4"/>
    <w:rsid w:val="00C22C32"/>
    <w:rsid w:val="00C23758"/>
    <w:rsid w:val="00C249A0"/>
    <w:rsid w:val="00C25A6B"/>
    <w:rsid w:val="00C2631B"/>
    <w:rsid w:val="00C27C3B"/>
    <w:rsid w:val="00C302B5"/>
    <w:rsid w:val="00C316FD"/>
    <w:rsid w:val="00C31E0E"/>
    <w:rsid w:val="00C31E16"/>
    <w:rsid w:val="00C329A3"/>
    <w:rsid w:val="00C32B05"/>
    <w:rsid w:val="00C32E13"/>
    <w:rsid w:val="00C3418F"/>
    <w:rsid w:val="00C344E6"/>
    <w:rsid w:val="00C345AD"/>
    <w:rsid w:val="00C34B00"/>
    <w:rsid w:val="00C35649"/>
    <w:rsid w:val="00C35AE7"/>
    <w:rsid w:val="00C3617F"/>
    <w:rsid w:val="00C36752"/>
    <w:rsid w:val="00C37C8D"/>
    <w:rsid w:val="00C37ED3"/>
    <w:rsid w:val="00C4062D"/>
    <w:rsid w:val="00C412FC"/>
    <w:rsid w:val="00C4426F"/>
    <w:rsid w:val="00C449D4"/>
    <w:rsid w:val="00C44CDD"/>
    <w:rsid w:val="00C459DD"/>
    <w:rsid w:val="00C5155C"/>
    <w:rsid w:val="00C525BC"/>
    <w:rsid w:val="00C52C30"/>
    <w:rsid w:val="00C52CCD"/>
    <w:rsid w:val="00C532C3"/>
    <w:rsid w:val="00C53F80"/>
    <w:rsid w:val="00C54AF6"/>
    <w:rsid w:val="00C54F78"/>
    <w:rsid w:val="00C552D5"/>
    <w:rsid w:val="00C57F01"/>
    <w:rsid w:val="00C60BA6"/>
    <w:rsid w:val="00C62FD2"/>
    <w:rsid w:val="00C6303D"/>
    <w:rsid w:val="00C63277"/>
    <w:rsid w:val="00C63513"/>
    <w:rsid w:val="00C63784"/>
    <w:rsid w:val="00C63B5E"/>
    <w:rsid w:val="00C63D76"/>
    <w:rsid w:val="00C65E70"/>
    <w:rsid w:val="00C665A3"/>
    <w:rsid w:val="00C6717E"/>
    <w:rsid w:val="00C67A51"/>
    <w:rsid w:val="00C73040"/>
    <w:rsid w:val="00C73079"/>
    <w:rsid w:val="00C74978"/>
    <w:rsid w:val="00C751D8"/>
    <w:rsid w:val="00C75844"/>
    <w:rsid w:val="00C7634E"/>
    <w:rsid w:val="00C776DA"/>
    <w:rsid w:val="00C77C73"/>
    <w:rsid w:val="00C81DD8"/>
    <w:rsid w:val="00C826F3"/>
    <w:rsid w:val="00C831C8"/>
    <w:rsid w:val="00C85319"/>
    <w:rsid w:val="00C85D3E"/>
    <w:rsid w:val="00C8665C"/>
    <w:rsid w:val="00C873E0"/>
    <w:rsid w:val="00C87629"/>
    <w:rsid w:val="00C87D39"/>
    <w:rsid w:val="00C907A7"/>
    <w:rsid w:val="00C90AEC"/>
    <w:rsid w:val="00C9108E"/>
    <w:rsid w:val="00C916E8"/>
    <w:rsid w:val="00C9189A"/>
    <w:rsid w:val="00C919F0"/>
    <w:rsid w:val="00C91E0D"/>
    <w:rsid w:val="00C925E4"/>
    <w:rsid w:val="00C92AF8"/>
    <w:rsid w:val="00C92F14"/>
    <w:rsid w:val="00C93E16"/>
    <w:rsid w:val="00C946D0"/>
    <w:rsid w:val="00C94BAB"/>
    <w:rsid w:val="00C9582C"/>
    <w:rsid w:val="00C95BCA"/>
    <w:rsid w:val="00C95DEC"/>
    <w:rsid w:val="00C95F08"/>
    <w:rsid w:val="00CA0558"/>
    <w:rsid w:val="00CA062F"/>
    <w:rsid w:val="00CA1805"/>
    <w:rsid w:val="00CA1FF4"/>
    <w:rsid w:val="00CA2764"/>
    <w:rsid w:val="00CA2EE8"/>
    <w:rsid w:val="00CA3106"/>
    <w:rsid w:val="00CA3A57"/>
    <w:rsid w:val="00CA3C9A"/>
    <w:rsid w:val="00CA3CAD"/>
    <w:rsid w:val="00CA450A"/>
    <w:rsid w:val="00CA4891"/>
    <w:rsid w:val="00CA5466"/>
    <w:rsid w:val="00CA671D"/>
    <w:rsid w:val="00CA68AF"/>
    <w:rsid w:val="00CA6D1E"/>
    <w:rsid w:val="00CB02CB"/>
    <w:rsid w:val="00CB0A3D"/>
    <w:rsid w:val="00CB1FD4"/>
    <w:rsid w:val="00CB23EB"/>
    <w:rsid w:val="00CB339D"/>
    <w:rsid w:val="00CB3C47"/>
    <w:rsid w:val="00CB58B0"/>
    <w:rsid w:val="00CB6CF9"/>
    <w:rsid w:val="00CB70E7"/>
    <w:rsid w:val="00CB7105"/>
    <w:rsid w:val="00CB7A15"/>
    <w:rsid w:val="00CC06A3"/>
    <w:rsid w:val="00CC0B1A"/>
    <w:rsid w:val="00CC2BEA"/>
    <w:rsid w:val="00CC2BF6"/>
    <w:rsid w:val="00CC2CC8"/>
    <w:rsid w:val="00CC4FFD"/>
    <w:rsid w:val="00CC52E2"/>
    <w:rsid w:val="00CC5AC2"/>
    <w:rsid w:val="00CC5D95"/>
    <w:rsid w:val="00CC78CA"/>
    <w:rsid w:val="00CD00EA"/>
    <w:rsid w:val="00CD05C6"/>
    <w:rsid w:val="00CD0C27"/>
    <w:rsid w:val="00CD1217"/>
    <w:rsid w:val="00CD18AA"/>
    <w:rsid w:val="00CD1B71"/>
    <w:rsid w:val="00CD4871"/>
    <w:rsid w:val="00CD4F13"/>
    <w:rsid w:val="00CD5430"/>
    <w:rsid w:val="00CD5F18"/>
    <w:rsid w:val="00CD6AEF"/>
    <w:rsid w:val="00CD6FF2"/>
    <w:rsid w:val="00CE0134"/>
    <w:rsid w:val="00CE0965"/>
    <w:rsid w:val="00CE0A73"/>
    <w:rsid w:val="00CE115E"/>
    <w:rsid w:val="00CE1601"/>
    <w:rsid w:val="00CE1832"/>
    <w:rsid w:val="00CE1FA7"/>
    <w:rsid w:val="00CE2990"/>
    <w:rsid w:val="00CE3347"/>
    <w:rsid w:val="00CE3385"/>
    <w:rsid w:val="00CE4781"/>
    <w:rsid w:val="00CE48B6"/>
    <w:rsid w:val="00CE4AAE"/>
    <w:rsid w:val="00CE50FC"/>
    <w:rsid w:val="00CE67AA"/>
    <w:rsid w:val="00CF00E6"/>
    <w:rsid w:val="00CF0525"/>
    <w:rsid w:val="00CF06F5"/>
    <w:rsid w:val="00CF2449"/>
    <w:rsid w:val="00CF24D9"/>
    <w:rsid w:val="00CF318F"/>
    <w:rsid w:val="00CF3A4A"/>
    <w:rsid w:val="00CF3E9E"/>
    <w:rsid w:val="00CF402B"/>
    <w:rsid w:val="00CF4039"/>
    <w:rsid w:val="00CF40EE"/>
    <w:rsid w:val="00CF41B9"/>
    <w:rsid w:val="00CF4A6C"/>
    <w:rsid w:val="00CF5776"/>
    <w:rsid w:val="00D00DB0"/>
    <w:rsid w:val="00D00DE9"/>
    <w:rsid w:val="00D01AFC"/>
    <w:rsid w:val="00D033BE"/>
    <w:rsid w:val="00D044C6"/>
    <w:rsid w:val="00D04B44"/>
    <w:rsid w:val="00D05453"/>
    <w:rsid w:val="00D06288"/>
    <w:rsid w:val="00D074F4"/>
    <w:rsid w:val="00D10100"/>
    <w:rsid w:val="00D101BD"/>
    <w:rsid w:val="00D10AA5"/>
    <w:rsid w:val="00D113E5"/>
    <w:rsid w:val="00D139AE"/>
    <w:rsid w:val="00D13C28"/>
    <w:rsid w:val="00D144B0"/>
    <w:rsid w:val="00D153BA"/>
    <w:rsid w:val="00D162BF"/>
    <w:rsid w:val="00D16967"/>
    <w:rsid w:val="00D16B43"/>
    <w:rsid w:val="00D16E7F"/>
    <w:rsid w:val="00D176F6"/>
    <w:rsid w:val="00D17E5F"/>
    <w:rsid w:val="00D228D5"/>
    <w:rsid w:val="00D23033"/>
    <w:rsid w:val="00D23706"/>
    <w:rsid w:val="00D26CE2"/>
    <w:rsid w:val="00D271F0"/>
    <w:rsid w:val="00D27E2E"/>
    <w:rsid w:val="00D307A1"/>
    <w:rsid w:val="00D3088B"/>
    <w:rsid w:val="00D315DF"/>
    <w:rsid w:val="00D3166B"/>
    <w:rsid w:val="00D31B09"/>
    <w:rsid w:val="00D32AF3"/>
    <w:rsid w:val="00D3347A"/>
    <w:rsid w:val="00D33ED9"/>
    <w:rsid w:val="00D40A0A"/>
    <w:rsid w:val="00D416A6"/>
    <w:rsid w:val="00D41A49"/>
    <w:rsid w:val="00D41E6D"/>
    <w:rsid w:val="00D42ABB"/>
    <w:rsid w:val="00D43035"/>
    <w:rsid w:val="00D435FF"/>
    <w:rsid w:val="00D445CC"/>
    <w:rsid w:val="00D44EF7"/>
    <w:rsid w:val="00D46CE4"/>
    <w:rsid w:val="00D4714E"/>
    <w:rsid w:val="00D47A11"/>
    <w:rsid w:val="00D47CE1"/>
    <w:rsid w:val="00D51E63"/>
    <w:rsid w:val="00D54C46"/>
    <w:rsid w:val="00D56D67"/>
    <w:rsid w:val="00D57C61"/>
    <w:rsid w:val="00D60A06"/>
    <w:rsid w:val="00D61683"/>
    <w:rsid w:val="00D61838"/>
    <w:rsid w:val="00D61DF9"/>
    <w:rsid w:val="00D61EEF"/>
    <w:rsid w:val="00D62863"/>
    <w:rsid w:val="00D64333"/>
    <w:rsid w:val="00D647EC"/>
    <w:rsid w:val="00D64FDD"/>
    <w:rsid w:val="00D65272"/>
    <w:rsid w:val="00D65B22"/>
    <w:rsid w:val="00D65DE8"/>
    <w:rsid w:val="00D66DAA"/>
    <w:rsid w:val="00D66F74"/>
    <w:rsid w:val="00D6721E"/>
    <w:rsid w:val="00D67A00"/>
    <w:rsid w:val="00D7003E"/>
    <w:rsid w:val="00D704F0"/>
    <w:rsid w:val="00D714D5"/>
    <w:rsid w:val="00D71C0B"/>
    <w:rsid w:val="00D71CE0"/>
    <w:rsid w:val="00D71F1E"/>
    <w:rsid w:val="00D72D45"/>
    <w:rsid w:val="00D72E63"/>
    <w:rsid w:val="00D746BC"/>
    <w:rsid w:val="00D75BEE"/>
    <w:rsid w:val="00D763C3"/>
    <w:rsid w:val="00D7755A"/>
    <w:rsid w:val="00D80015"/>
    <w:rsid w:val="00D81CB4"/>
    <w:rsid w:val="00D82370"/>
    <w:rsid w:val="00D82B34"/>
    <w:rsid w:val="00D82C5E"/>
    <w:rsid w:val="00D84A43"/>
    <w:rsid w:val="00D86720"/>
    <w:rsid w:val="00D86891"/>
    <w:rsid w:val="00D87862"/>
    <w:rsid w:val="00D910B2"/>
    <w:rsid w:val="00D91192"/>
    <w:rsid w:val="00D92097"/>
    <w:rsid w:val="00D92241"/>
    <w:rsid w:val="00D922D7"/>
    <w:rsid w:val="00D9276C"/>
    <w:rsid w:val="00D929A0"/>
    <w:rsid w:val="00D93A4E"/>
    <w:rsid w:val="00D9486D"/>
    <w:rsid w:val="00D94C94"/>
    <w:rsid w:val="00D94DB3"/>
    <w:rsid w:val="00DA0899"/>
    <w:rsid w:val="00DA1EDA"/>
    <w:rsid w:val="00DA248B"/>
    <w:rsid w:val="00DA405E"/>
    <w:rsid w:val="00DA466B"/>
    <w:rsid w:val="00DA47D8"/>
    <w:rsid w:val="00DA4EE6"/>
    <w:rsid w:val="00DA51C2"/>
    <w:rsid w:val="00DA5225"/>
    <w:rsid w:val="00DA5F81"/>
    <w:rsid w:val="00DA6001"/>
    <w:rsid w:val="00DA61DA"/>
    <w:rsid w:val="00DA620E"/>
    <w:rsid w:val="00DA7F90"/>
    <w:rsid w:val="00DB0432"/>
    <w:rsid w:val="00DB0C0E"/>
    <w:rsid w:val="00DB0DEC"/>
    <w:rsid w:val="00DB153C"/>
    <w:rsid w:val="00DB2776"/>
    <w:rsid w:val="00DB3EEF"/>
    <w:rsid w:val="00DB51A0"/>
    <w:rsid w:val="00DB529F"/>
    <w:rsid w:val="00DB5859"/>
    <w:rsid w:val="00DB5B4A"/>
    <w:rsid w:val="00DB5F20"/>
    <w:rsid w:val="00DB654B"/>
    <w:rsid w:val="00DB6C2F"/>
    <w:rsid w:val="00DB735E"/>
    <w:rsid w:val="00DB778A"/>
    <w:rsid w:val="00DB7B2C"/>
    <w:rsid w:val="00DC06EE"/>
    <w:rsid w:val="00DC20B3"/>
    <w:rsid w:val="00DC2850"/>
    <w:rsid w:val="00DC3261"/>
    <w:rsid w:val="00DC32A8"/>
    <w:rsid w:val="00DC3B85"/>
    <w:rsid w:val="00DC5E08"/>
    <w:rsid w:val="00DC67AD"/>
    <w:rsid w:val="00DC722C"/>
    <w:rsid w:val="00DC79E8"/>
    <w:rsid w:val="00DD16B3"/>
    <w:rsid w:val="00DD228A"/>
    <w:rsid w:val="00DD40D0"/>
    <w:rsid w:val="00DD4100"/>
    <w:rsid w:val="00DD491B"/>
    <w:rsid w:val="00DD4949"/>
    <w:rsid w:val="00DD5368"/>
    <w:rsid w:val="00DD5C10"/>
    <w:rsid w:val="00DD70F7"/>
    <w:rsid w:val="00DE010A"/>
    <w:rsid w:val="00DE0276"/>
    <w:rsid w:val="00DE0D04"/>
    <w:rsid w:val="00DE1547"/>
    <w:rsid w:val="00DE2CDC"/>
    <w:rsid w:val="00DE3015"/>
    <w:rsid w:val="00DE33E8"/>
    <w:rsid w:val="00DE4739"/>
    <w:rsid w:val="00DE4D03"/>
    <w:rsid w:val="00DE4E8F"/>
    <w:rsid w:val="00DF01C1"/>
    <w:rsid w:val="00DF033D"/>
    <w:rsid w:val="00DF0EAC"/>
    <w:rsid w:val="00DF125C"/>
    <w:rsid w:val="00DF16B4"/>
    <w:rsid w:val="00DF274A"/>
    <w:rsid w:val="00DF2B07"/>
    <w:rsid w:val="00DF3549"/>
    <w:rsid w:val="00DF35F4"/>
    <w:rsid w:val="00DF3993"/>
    <w:rsid w:val="00DF3EB6"/>
    <w:rsid w:val="00DF58D9"/>
    <w:rsid w:val="00DF58DD"/>
    <w:rsid w:val="00DF605E"/>
    <w:rsid w:val="00DF7425"/>
    <w:rsid w:val="00E0049C"/>
    <w:rsid w:val="00E0184F"/>
    <w:rsid w:val="00E02411"/>
    <w:rsid w:val="00E02720"/>
    <w:rsid w:val="00E0338A"/>
    <w:rsid w:val="00E03A83"/>
    <w:rsid w:val="00E03EF8"/>
    <w:rsid w:val="00E056BF"/>
    <w:rsid w:val="00E06471"/>
    <w:rsid w:val="00E06FEC"/>
    <w:rsid w:val="00E0751E"/>
    <w:rsid w:val="00E07DF7"/>
    <w:rsid w:val="00E10291"/>
    <w:rsid w:val="00E10C7A"/>
    <w:rsid w:val="00E110C0"/>
    <w:rsid w:val="00E115C4"/>
    <w:rsid w:val="00E1185B"/>
    <w:rsid w:val="00E12989"/>
    <w:rsid w:val="00E12D58"/>
    <w:rsid w:val="00E142B8"/>
    <w:rsid w:val="00E151D9"/>
    <w:rsid w:val="00E15364"/>
    <w:rsid w:val="00E16282"/>
    <w:rsid w:val="00E16B14"/>
    <w:rsid w:val="00E16C3F"/>
    <w:rsid w:val="00E17B7A"/>
    <w:rsid w:val="00E2029E"/>
    <w:rsid w:val="00E206DD"/>
    <w:rsid w:val="00E20CD8"/>
    <w:rsid w:val="00E20E54"/>
    <w:rsid w:val="00E213E6"/>
    <w:rsid w:val="00E22A02"/>
    <w:rsid w:val="00E23025"/>
    <w:rsid w:val="00E2372A"/>
    <w:rsid w:val="00E23E0D"/>
    <w:rsid w:val="00E244FE"/>
    <w:rsid w:val="00E25380"/>
    <w:rsid w:val="00E26DEB"/>
    <w:rsid w:val="00E27AE6"/>
    <w:rsid w:val="00E3055F"/>
    <w:rsid w:val="00E30D00"/>
    <w:rsid w:val="00E31049"/>
    <w:rsid w:val="00E32E4A"/>
    <w:rsid w:val="00E336C1"/>
    <w:rsid w:val="00E336D9"/>
    <w:rsid w:val="00E33A51"/>
    <w:rsid w:val="00E34FF3"/>
    <w:rsid w:val="00E353EC"/>
    <w:rsid w:val="00E35DA0"/>
    <w:rsid w:val="00E35FF9"/>
    <w:rsid w:val="00E366DA"/>
    <w:rsid w:val="00E36FF2"/>
    <w:rsid w:val="00E371A1"/>
    <w:rsid w:val="00E37267"/>
    <w:rsid w:val="00E37638"/>
    <w:rsid w:val="00E409B4"/>
    <w:rsid w:val="00E4133B"/>
    <w:rsid w:val="00E417D5"/>
    <w:rsid w:val="00E4217F"/>
    <w:rsid w:val="00E42437"/>
    <w:rsid w:val="00E424B3"/>
    <w:rsid w:val="00E42910"/>
    <w:rsid w:val="00E42F37"/>
    <w:rsid w:val="00E4326C"/>
    <w:rsid w:val="00E43921"/>
    <w:rsid w:val="00E43F28"/>
    <w:rsid w:val="00E44184"/>
    <w:rsid w:val="00E45DA8"/>
    <w:rsid w:val="00E45F80"/>
    <w:rsid w:val="00E466AA"/>
    <w:rsid w:val="00E469D3"/>
    <w:rsid w:val="00E46DF8"/>
    <w:rsid w:val="00E46E4C"/>
    <w:rsid w:val="00E47010"/>
    <w:rsid w:val="00E504AD"/>
    <w:rsid w:val="00E5165F"/>
    <w:rsid w:val="00E52F3C"/>
    <w:rsid w:val="00E536A5"/>
    <w:rsid w:val="00E53F77"/>
    <w:rsid w:val="00E541DB"/>
    <w:rsid w:val="00E5420E"/>
    <w:rsid w:val="00E55B05"/>
    <w:rsid w:val="00E55F5C"/>
    <w:rsid w:val="00E56BD9"/>
    <w:rsid w:val="00E56C9B"/>
    <w:rsid w:val="00E56DC4"/>
    <w:rsid w:val="00E56E43"/>
    <w:rsid w:val="00E56FFE"/>
    <w:rsid w:val="00E575CA"/>
    <w:rsid w:val="00E57FD5"/>
    <w:rsid w:val="00E60135"/>
    <w:rsid w:val="00E6071F"/>
    <w:rsid w:val="00E60BAA"/>
    <w:rsid w:val="00E60E78"/>
    <w:rsid w:val="00E61E12"/>
    <w:rsid w:val="00E62140"/>
    <w:rsid w:val="00E624BD"/>
    <w:rsid w:val="00E62BF6"/>
    <w:rsid w:val="00E6436F"/>
    <w:rsid w:val="00E658FD"/>
    <w:rsid w:val="00E6603C"/>
    <w:rsid w:val="00E66490"/>
    <w:rsid w:val="00E667F6"/>
    <w:rsid w:val="00E66AB7"/>
    <w:rsid w:val="00E66CEB"/>
    <w:rsid w:val="00E66FBC"/>
    <w:rsid w:val="00E67266"/>
    <w:rsid w:val="00E67522"/>
    <w:rsid w:val="00E67DC4"/>
    <w:rsid w:val="00E71207"/>
    <w:rsid w:val="00E71290"/>
    <w:rsid w:val="00E71298"/>
    <w:rsid w:val="00E7239C"/>
    <w:rsid w:val="00E72517"/>
    <w:rsid w:val="00E73011"/>
    <w:rsid w:val="00E74348"/>
    <w:rsid w:val="00E747CA"/>
    <w:rsid w:val="00E75140"/>
    <w:rsid w:val="00E766AC"/>
    <w:rsid w:val="00E76F35"/>
    <w:rsid w:val="00E77C15"/>
    <w:rsid w:val="00E77CCC"/>
    <w:rsid w:val="00E80EA8"/>
    <w:rsid w:val="00E81B70"/>
    <w:rsid w:val="00E8245E"/>
    <w:rsid w:val="00E825A6"/>
    <w:rsid w:val="00E82616"/>
    <w:rsid w:val="00E83CD5"/>
    <w:rsid w:val="00E83DFA"/>
    <w:rsid w:val="00E92079"/>
    <w:rsid w:val="00E92D6B"/>
    <w:rsid w:val="00E938B9"/>
    <w:rsid w:val="00E938FC"/>
    <w:rsid w:val="00E93906"/>
    <w:rsid w:val="00E94AD3"/>
    <w:rsid w:val="00E94D69"/>
    <w:rsid w:val="00E9703C"/>
    <w:rsid w:val="00E9744E"/>
    <w:rsid w:val="00EA274E"/>
    <w:rsid w:val="00EA2F84"/>
    <w:rsid w:val="00EA3E1B"/>
    <w:rsid w:val="00EA4FE1"/>
    <w:rsid w:val="00EA6003"/>
    <w:rsid w:val="00EA613E"/>
    <w:rsid w:val="00EA7839"/>
    <w:rsid w:val="00EB0DAE"/>
    <w:rsid w:val="00EB1392"/>
    <w:rsid w:val="00EB3852"/>
    <w:rsid w:val="00EB5060"/>
    <w:rsid w:val="00EB6415"/>
    <w:rsid w:val="00EB72C2"/>
    <w:rsid w:val="00EB7617"/>
    <w:rsid w:val="00EB7B74"/>
    <w:rsid w:val="00EC0EEA"/>
    <w:rsid w:val="00EC1CC5"/>
    <w:rsid w:val="00EC20B5"/>
    <w:rsid w:val="00EC34DB"/>
    <w:rsid w:val="00EC4594"/>
    <w:rsid w:val="00EC4E55"/>
    <w:rsid w:val="00EC7587"/>
    <w:rsid w:val="00EC7648"/>
    <w:rsid w:val="00ED024C"/>
    <w:rsid w:val="00ED16D2"/>
    <w:rsid w:val="00ED18E1"/>
    <w:rsid w:val="00ED1BB6"/>
    <w:rsid w:val="00ED2491"/>
    <w:rsid w:val="00ED371F"/>
    <w:rsid w:val="00ED3B24"/>
    <w:rsid w:val="00ED4B0D"/>
    <w:rsid w:val="00ED6E11"/>
    <w:rsid w:val="00ED7396"/>
    <w:rsid w:val="00ED7C09"/>
    <w:rsid w:val="00EE0309"/>
    <w:rsid w:val="00EE0B7E"/>
    <w:rsid w:val="00EE18CB"/>
    <w:rsid w:val="00EE302A"/>
    <w:rsid w:val="00EE3FA5"/>
    <w:rsid w:val="00EE416E"/>
    <w:rsid w:val="00EE44A3"/>
    <w:rsid w:val="00EE588F"/>
    <w:rsid w:val="00EE6395"/>
    <w:rsid w:val="00EE6BDF"/>
    <w:rsid w:val="00EF01A4"/>
    <w:rsid w:val="00EF193C"/>
    <w:rsid w:val="00EF27C5"/>
    <w:rsid w:val="00EF281E"/>
    <w:rsid w:val="00EF42BB"/>
    <w:rsid w:val="00EF691A"/>
    <w:rsid w:val="00EF77F7"/>
    <w:rsid w:val="00F004EE"/>
    <w:rsid w:val="00F010C2"/>
    <w:rsid w:val="00F02312"/>
    <w:rsid w:val="00F0234A"/>
    <w:rsid w:val="00F0250A"/>
    <w:rsid w:val="00F02662"/>
    <w:rsid w:val="00F031B9"/>
    <w:rsid w:val="00F03893"/>
    <w:rsid w:val="00F04964"/>
    <w:rsid w:val="00F0745B"/>
    <w:rsid w:val="00F10202"/>
    <w:rsid w:val="00F10B7B"/>
    <w:rsid w:val="00F11314"/>
    <w:rsid w:val="00F1227A"/>
    <w:rsid w:val="00F122F5"/>
    <w:rsid w:val="00F12D5C"/>
    <w:rsid w:val="00F13181"/>
    <w:rsid w:val="00F1333F"/>
    <w:rsid w:val="00F133A4"/>
    <w:rsid w:val="00F1453E"/>
    <w:rsid w:val="00F1507A"/>
    <w:rsid w:val="00F1508B"/>
    <w:rsid w:val="00F15688"/>
    <w:rsid w:val="00F159D2"/>
    <w:rsid w:val="00F15C21"/>
    <w:rsid w:val="00F17F65"/>
    <w:rsid w:val="00F17FEA"/>
    <w:rsid w:val="00F20BF5"/>
    <w:rsid w:val="00F21015"/>
    <w:rsid w:val="00F21D5A"/>
    <w:rsid w:val="00F222D7"/>
    <w:rsid w:val="00F22810"/>
    <w:rsid w:val="00F23896"/>
    <w:rsid w:val="00F2391C"/>
    <w:rsid w:val="00F24AC1"/>
    <w:rsid w:val="00F251F6"/>
    <w:rsid w:val="00F253F1"/>
    <w:rsid w:val="00F25CCB"/>
    <w:rsid w:val="00F26133"/>
    <w:rsid w:val="00F263CF"/>
    <w:rsid w:val="00F26CDE"/>
    <w:rsid w:val="00F26E61"/>
    <w:rsid w:val="00F2767E"/>
    <w:rsid w:val="00F309CD"/>
    <w:rsid w:val="00F30AB6"/>
    <w:rsid w:val="00F30EF6"/>
    <w:rsid w:val="00F30F05"/>
    <w:rsid w:val="00F31B7A"/>
    <w:rsid w:val="00F31CE0"/>
    <w:rsid w:val="00F31E92"/>
    <w:rsid w:val="00F322E8"/>
    <w:rsid w:val="00F33267"/>
    <w:rsid w:val="00F34E33"/>
    <w:rsid w:val="00F3537F"/>
    <w:rsid w:val="00F370A3"/>
    <w:rsid w:val="00F37756"/>
    <w:rsid w:val="00F379BD"/>
    <w:rsid w:val="00F40792"/>
    <w:rsid w:val="00F40797"/>
    <w:rsid w:val="00F4135F"/>
    <w:rsid w:val="00F4136C"/>
    <w:rsid w:val="00F4166D"/>
    <w:rsid w:val="00F416F1"/>
    <w:rsid w:val="00F430FC"/>
    <w:rsid w:val="00F4323F"/>
    <w:rsid w:val="00F432FB"/>
    <w:rsid w:val="00F43754"/>
    <w:rsid w:val="00F44946"/>
    <w:rsid w:val="00F44ED3"/>
    <w:rsid w:val="00F4762C"/>
    <w:rsid w:val="00F5012E"/>
    <w:rsid w:val="00F50186"/>
    <w:rsid w:val="00F51C75"/>
    <w:rsid w:val="00F51E08"/>
    <w:rsid w:val="00F53877"/>
    <w:rsid w:val="00F5394A"/>
    <w:rsid w:val="00F53C43"/>
    <w:rsid w:val="00F53CDE"/>
    <w:rsid w:val="00F53F13"/>
    <w:rsid w:val="00F54E15"/>
    <w:rsid w:val="00F55CB4"/>
    <w:rsid w:val="00F561A2"/>
    <w:rsid w:val="00F56787"/>
    <w:rsid w:val="00F56B65"/>
    <w:rsid w:val="00F609AE"/>
    <w:rsid w:val="00F60AF8"/>
    <w:rsid w:val="00F61A01"/>
    <w:rsid w:val="00F63FD9"/>
    <w:rsid w:val="00F64441"/>
    <w:rsid w:val="00F653CA"/>
    <w:rsid w:val="00F65C75"/>
    <w:rsid w:val="00F665FC"/>
    <w:rsid w:val="00F67593"/>
    <w:rsid w:val="00F67AA8"/>
    <w:rsid w:val="00F703F8"/>
    <w:rsid w:val="00F71309"/>
    <w:rsid w:val="00F719AD"/>
    <w:rsid w:val="00F72965"/>
    <w:rsid w:val="00F73564"/>
    <w:rsid w:val="00F74094"/>
    <w:rsid w:val="00F744D3"/>
    <w:rsid w:val="00F74689"/>
    <w:rsid w:val="00F761B0"/>
    <w:rsid w:val="00F770F5"/>
    <w:rsid w:val="00F77EC8"/>
    <w:rsid w:val="00F77FED"/>
    <w:rsid w:val="00F8080B"/>
    <w:rsid w:val="00F80B9A"/>
    <w:rsid w:val="00F812A7"/>
    <w:rsid w:val="00F822C6"/>
    <w:rsid w:val="00F82975"/>
    <w:rsid w:val="00F8298B"/>
    <w:rsid w:val="00F8411A"/>
    <w:rsid w:val="00F841BB"/>
    <w:rsid w:val="00F8447F"/>
    <w:rsid w:val="00F8612C"/>
    <w:rsid w:val="00F8663D"/>
    <w:rsid w:val="00F87468"/>
    <w:rsid w:val="00F87C30"/>
    <w:rsid w:val="00F9008D"/>
    <w:rsid w:val="00F90779"/>
    <w:rsid w:val="00F90D64"/>
    <w:rsid w:val="00F91D71"/>
    <w:rsid w:val="00F93886"/>
    <w:rsid w:val="00F96935"/>
    <w:rsid w:val="00FA448A"/>
    <w:rsid w:val="00FA609D"/>
    <w:rsid w:val="00FA747B"/>
    <w:rsid w:val="00FB131C"/>
    <w:rsid w:val="00FB1371"/>
    <w:rsid w:val="00FB2741"/>
    <w:rsid w:val="00FB2A76"/>
    <w:rsid w:val="00FB30FD"/>
    <w:rsid w:val="00FB3196"/>
    <w:rsid w:val="00FB320D"/>
    <w:rsid w:val="00FB69C0"/>
    <w:rsid w:val="00FC0270"/>
    <w:rsid w:val="00FC1795"/>
    <w:rsid w:val="00FC1C31"/>
    <w:rsid w:val="00FC1DBC"/>
    <w:rsid w:val="00FC21C5"/>
    <w:rsid w:val="00FC34D5"/>
    <w:rsid w:val="00FC37A3"/>
    <w:rsid w:val="00FC3D29"/>
    <w:rsid w:val="00FC7687"/>
    <w:rsid w:val="00FD084A"/>
    <w:rsid w:val="00FD0933"/>
    <w:rsid w:val="00FD0CD0"/>
    <w:rsid w:val="00FD22F5"/>
    <w:rsid w:val="00FD261A"/>
    <w:rsid w:val="00FD2FCA"/>
    <w:rsid w:val="00FD4C58"/>
    <w:rsid w:val="00FD50BE"/>
    <w:rsid w:val="00FD544D"/>
    <w:rsid w:val="00FD5EB2"/>
    <w:rsid w:val="00FD73CE"/>
    <w:rsid w:val="00FD7D11"/>
    <w:rsid w:val="00FE119C"/>
    <w:rsid w:val="00FE1F97"/>
    <w:rsid w:val="00FE35E3"/>
    <w:rsid w:val="00FE423D"/>
    <w:rsid w:val="00FE4798"/>
    <w:rsid w:val="00FE5B3B"/>
    <w:rsid w:val="00FE5C0F"/>
    <w:rsid w:val="00FE6BF4"/>
    <w:rsid w:val="00FE711D"/>
    <w:rsid w:val="00FE7CC7"/>
    <w:rsid w:val="00FF021B"/>
    <w:rsid w:val="00FF1CA5"/>
    <w:rsid w:val="00FF2B5D"/>
    <w:rsid w:val="00FF324A"/>
    <w:rsid w:val="00FF35B2"/>
    <w:rsid w:val="00FF41D9"/>
    <w:rsid w:val="00FF508E"/>
    <w:rsid w:val="00FF5CB1"/>
    <w:rsid w:val="00FF7633"/>
    <w:rsid w:val="01D760A9"/>
    <w:rsid w:val="020673F5"/>
    <w:rsid w:val="030C05A2"/>
    <w:rsid w:val="031C6C92"/>
    <w:rsid w:val="031E6C55"/>
    <w:rsid w:val="03805D16"/>
    <w:rsid w:val="03F125AD"/>
    <w:rsid w:val="03F31B84"/>
    <w:rsid w:val="04547DC7"/>
    <w:rsid w:val="04EF636D"/>
    <w:rsid w:val="059B16C8"/>
    <w:rsid w:val="06BA08FD"/>
    <w:rsid w:val="06C333AD"/>
    <w:rsid w:val="06E5331A"/>
    <w:rsid w:val="07DA2CF7"/>
    <w:rsid w:val="082524C1"/>
    <w:rsid w:val="08544825"/>
    <w:rsid w:val="08EB2863"/>
    <w:rsid w:val="08F32808"/>
    <w:rsid w:val="09177C55"/>
    <w:rsid w:val="09694505"/>
    <w:rsid w:val="099B67BE"/>
    <w:rsid w:val="0A002A98"/>
    <w:rsid w:val="0ADE75DA"/>
    <w:rsid w:val="0BF9367F"/>
    <w:rsid w:val="0C0D2370"/>
    <w:rsid w:val="0D3B71DE"/>
    <w:rsid w:val="0E344FA9"/>
    <w:rsid w:val="0E8A7E26"/>
    <w:rsid w:val="0EA33576"/>
    <w:rsid w:val="0EBA4666"/>
    <w:rsid w:val="0F5E3E70"/>
    <w:rsid w:val="0FDE75B2"/>
    <w:rsid w:val="10D961E7"/>
    <w:rsid w:val="121749ED"/>
    <w:rsid w:val="12515F9E"/>
    <w:rsid w:val="125702EF"/>
    <w:rsid w:val="13C05E55"/>
    <w:rsid w:val="13C27B31"/>
    <w:rsid w:val="14004AB9"/>
    <w:rsid w:val="14D91C33"/>
    <w:rsid w:val="16C65E8A"/>
    <w:rsid w:val="17B202BF"/>
    <w:rsid w:val="17E36DF5"/>
    <w:rsid w:val="19D4276E"/>
    <w:rsid w:val="19FB7FFF"/>
    <w:rsid w:val="1A0B2424"/>
    <w:rsid w:val="1B771AFF"/>
    <w:rsid w:val="1BD67F81"/>
    <w:rsid w:val="1DFE6210"/>
    <w:rsid w:val="1E1F3658"/>
    <w:rsid w:val="1E5C20FB"/>
    <w:rsid w:val="1F5E0EB3"/>
    <w:rsid w:val="1F727BA2"/>
    <w:rsid w:val="20615FA7"/>
    <w:rsid w:val="20DA63E6"/>
    <w:rsid w:val="21845BAF"/>
    <w:rsid w:val="22B07A4C"/>
    <w:rsid w:val="22D97EE5"/>
    <w:rsid w:val="23C53DFF"/>
    <w:rsid w:val="25352D91"/>
    <w:rsid w:val="254E157A"/>
    <w:rsid w:val="26C20B43"/>
    <w:rsid w:val="27971E5B"/>
    <w:rsid w:val="284C6F14"/>
    <w:rsid w:val="288F1345"/>
    <w:rsid w:val="29C875D2"/>
    <w:rsid w:val="2A351EC8"/>
    <w:rsid w:val="2B3A3BCB"/>
    <w:rsid w:val="2DE04787"/>
    <w:rsid w:val="2E1063B2"/>
    <w:rsid w:val="2E4C21C6"/>
    <w:rsid w:val="2EC04F3B"/>
    <w:rsid w:val="2FE523F6"/>
    <w:rsid w:val="2FEE0FB2"/>
    <w:rsid w:val="30843402"/>
    <w:rsid w:val="30A94F43"/>
    <w:rsid w:val="32225B85"/>
    <w:rsid w:val="3231114B"/>
    <w:rsid w:val="324E7474"/>
    <w:rsid w:val="32776DFE"/>
    <w:rsid w:val="341752A5"/>
    <w:rsid w:val="352F37EC"/>
    <w:rsid w:val="35386FBB"/>
    <w:rsid w:val="35E317F3"/>
    <w:rsid w:val="38D133A3"/>
    <w:rsid w:val="395B5BD2"/>
    <w:rsid w:val="39AC41F2"/>
    <w:rsid w:val="39FC3820"/>
    <w:rsid w:val="3AAB7545"/>
    <w:rsid w:val="3C025BDA"/>
    <w:rsid w:val="3C141BA9"/>
    <w:rsid w:val="3CCD6C3A"/>
    <w:rsid w:val="3D143CD7"/>
    <w:rsid w:val="3D3A4E35"/>
    <w:rsid w:val="3D761AA3"/>
    <w:rsid w:val="3D8B1F4B"/>
    <w:rsid w:val="3F0D5008"/>
    <w:rsid w:val="3F4F0493"/>
    <w:rsid w:val="3F8C38E0"/>
    <w:rsid w:val="4090534F"/>
    <w:rsid w:val="41367A24"/>
    <w:rsid w:val="41F302C0"/>
    <w:rsid w:val="42F3108D"/>
    <w:rsid w:val="431C7F41"/>
    <w:rsid w:val="432D0929"/>
    <w:rsid w:val="451C0B4C"/>
    <w:rsid w:val="45F77B14"/>
    <w:rsid w:val="4713238C"/>
    <w:rsid w:val="47264C84"/>
    <w:rsid w:val="47A90631"/>
    <w:rsid w:val="4883149E"/>
    <w:rsid w:val="49B86307"/>
    <w:rsid w:val="49D37005"/>
    <w:rsid w:val="4A08739B"/>
    <w:rsid w:val="4A0E348F"/>
    <w:rsid w:val="4A7C2A24"/>
    <w:rsid w:val="4C1067FA"/>
    <w:rsid w:val="4C173F65"/>
    <w:rsid w:val="4D252239"/>
    <w:rsid w:val="4ED97990"/>
    <w:rsid w:val="4F514763"/>
    <w:rsid w:val="4FAE5D67"/>
    <w:rsid w:val="4FD93442"/>
    <w:rsid w:val="50452CE3"/>
    <w:rsid w:val="50716D9B"/>
    <w:rsid w:val="521072FC"/>
    <w:rsid w:val="52311B2E"/>
    <w:rsid w:val="533D0001"/>
    <w:rsid w:val="54FB273C"/>
    <w:rsid w:val="566E74C0"/>
    <w:rsid w:val="569F3589"/>
    <w:rsid w:val="570C6016"/>
    <w:rsid w:val="571F5C69"/>
    <w:rsid w:val="57E76A80"/>
    <w:rsid w:val="5AD83BDE"/>
    <w:rsid w:val="5BB10AC5"/>
    <w:rsid w:val="5D0A1595"/>
    <w:rsid w:val="5D966CE6"/>
    <w:rsid w:val="5EB8316A"/>
    <w:rsid w:val="5F844EA4"/>
    <w:rsid w:val="60182649"/>
    <w:rsid w:val="606B7E22"/>
    <w:rsid w:val="61B87E37"/>
    <w:rsid w:val="62377A6A"/>
    <w:rsid w:val="63912584"/>
    <w:rsid w:val="63AF6B7E"/>
    <w:rsid w:val="64682F94"/>
    <w:rsid w:val="650A135E"/>
    <w:rsid w:val="65381A77"/>
    <w:rsid w:val="655B4210"/>
    <w:rsid w:val="65E66479"/>
    <w:rsid w:val="66104B03"/>
    <w:rsid w:val="66264D82"/>
    <w:rsid w:val="66796F22"/>
    <w:rsid w:val="67043094"/>
    <w:rsid w:val="676510B7"/>
    <w:rsid w:val="67DD7FA8"/>
    <w:rsid w:val="68B32DAC"/>
    <w:rsid w:val="69064550"/>
    <w:rsid w:val="69FB1020"/>
    <w:rsid w:val="6A0902C1"/>
    <w:rsid w:val="6A997A87"/>
    <w:rsid w:val="6B693994"/>
    <w:rsid w:val="6B7004A0"/>
    <w:rsid w:val="6BA87324"/>
    <w:rsid w:val="6BC92DD1"/>
    <w:rsid w:val="6C4A5454"/>
    <w:rsid w:val="6D36475F"/>
    <w:rsid w:val="6D417B23"/>
    <w:rsid w:val="6D6A0650"/>
    <w:rsid w:val="6D911872"/>
    <w:rsid w:val="6E366752"/>
    <w:rsid w:val="6F724C9D"/>
    <w:rsid w:val="6FCB3D15"/>
    <w:rsid w:val="70C142F3"/>
    <w:rsid w:val="70C64572"/>
    <w:rsid w:val="70D30338"/>
    <w:rsid w:val="72D83C03"/>
    <w:rsid w:val="74085606"/>
    <w:rsid w:val="745008EA"/>
    <w:rsid w:val="75277BDD"/>
    <w:rsid w:val="755B7D8E"/>
    <w:rsid w:val="758B4017"/>
    <w:rsid w:val="75FB5D74"/>
    <w:rsid w:val="768C24C4"/>
    <w:rsid w:val="7A5E3C2A"/>
    <w:rsid w:val="7B34542C"/>
    <w:rsid w:val="7BDD5074"/>
    <w:rsid w:val="7C6D41D1"/>
    <w:rsid w:val="7CA9536F"/>
    <w:rsid w:val="7DA0631E"/>
    <w:rsid w:val="7E75462A"/>
    <w:rsid w:val="7E8F4F29"/>
    <w:rsid w:val="7EB42395"/>
    <w:rsid w:val="7ECE5649"/>
    <w:rsid w:val="7F060D0A"/>
    <w:rsid w:val="7F0E1D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10" fillcolor="white">
      <v:fill color="white"/>
    </o:shapedefaults>
    <o:shapelayout v:ext="edit">
      <o:idmap v:ext="edit" data="2"/>
    </o:shapelayout>
  </w:shapeDefaults>
  <w:decimalSymbol w:val="."/>
  <w:listSeparator w:val=","/>
  <w14:docId w14:val="0E1E7397"/>
  <w15:docId w15:val="{28AD146C-5BA6-4D39-960D-3E5C55060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6">
    <w:name w:val="Normal"/>
    <w:qFormat/>
    <w:pPr>
      <w:widowControl w:val="0"/>
      <w:jc w:val="both"/>
    </w:pPr>
    <w:rPr>
      <w:kern w:val="2"/>
      <w:sz w:val="21"/>
    </w:rPr>
  </w:style>
  <w:style w:type="paragraph" w:styleId="1">
    <w:name w:val="heading 1"/>
    <w:basedOn w:val="a6"/>
    <w:next w:val="a6"/>
    <w:qFormat/>
    <w:pPr>
      <w:spacing w:before="100" w:beforeAutospacing="1" w:after="100" w:afterAutospacing="1"/>
      <w:jc w:val="left"/>
      <w:outlineLvl w:val="0"/>
    </w:pPr>
    <w:rPr>
      <w:rFonts w:ascii="宋体" w:hAnsi="宋体" w:hint="eastAsia"/>
      <w:b/>
      <w:kern w:val="44"/>
      <w:sz w:val="48"/>
      <w:szCs w:val="48"/>
    </w:rPr>
  </w:style>
  <w:style w:type="paragraph" w:styleId="2">
    <w:name w:val="heading 2"/>
    <w:basedOn w:val="a6"/>
    <w:next w:val="a6"/>
    <w:link w:val="20"/>
    <w:unhideWhenUsed/>
    <w:qFormat/>
    <w:rsid w:val="009A785C"/>
    <w:pPr>
      <w:keepNext/>
      <w:keepLines/>
      <w:spacing w:before="260" w:after="260" w:line="416" w:lineRule="auto"/>
      <w:outlineLvl w:val="1"/>
    </w:pPr>
    <w:rPr>
      <w:rFonts w:ascii="等线 Light" w:eastAsia="等线 Light" w:hAnsi="等线 Light"/>
      <w:b/>
      <w:bCs/>
      <w:sz w:val="32"/>
      <w:szCs w:val="32"/>
    </w:rPr>
  </w:style>
  <w:style w:type="paragraph" w:styleId="3">
    <w:name w:val="heading 3"/>
    <w:basedOn w:val="a6"/>
    <w:next w:val="a6"/>
    <w:link w:val="31"/>
    <w:qFormat/>
    <w:rsid w:val="00961DAA"/>
    <w:pPr>
      <w:keepNext/>
      <w:keepLines/>
      <w:spacing w:before="260" w:after="260" w:line="416" w:lineRule="auto"/>
      <w:outlineLvl w:val="2"/>
    </w:pPr>
    <w:rPr>
      <w:rFonts w:ascii="Calibri" w:hAnsi="Calibri"/>
      <w:b/>
      <w:bCs/>
      <w:sz w:val="32"/>
      <w:szCs w:val="32"/>
    </w:rPr>
  </w:style>
  <w:style w:type="paragraph" w:styleId="4">
    <w:name w:val="heading 4"/>
    <w:basedOn w:val="a6"/>
    <w:next w:val="a6"/>
    <w:link w:val="41"/>
    <w:qFormat/>
    <w:rsid w:val="00961DAA"/>
    <w:pPr>
      <w:keepNext/>
      <w:keepLines/>
      <w:numPr>
        <w:ilvl w:val="3"/>
        <w:numId w:val="1"/>
      </w:numPr>
      <w:tabs>
        <w:tab w:val="left" w:pos="851"/>
        <w:tab w:val="left" w:pos="1031"/>
      </w:tabs>
      <w:spacing w:before="280" w:after="290" w:line="376" w:lineRule="auto"/>
      <w:jc w:val="left"/>
      <w:outlineLvl w:val="3"/>
    </w:pPr>
    <w:rPr>
      <w:rFonts w:ascii="Arial" w:eastAsia="黑体" w:hAnsi="Arial"/>
      <w:bCs/>
      <w:sz w:val="24"/>
      <w:szCs w:val="28"/>
    </w:rPr>
  </w:style>
  <w:style w:type="paragraph" w:styleId="7">
    <w:name w:val="heading 7"/>
    <w:basedOn w:val="a6"/>
    <w:next w:val="a6"/>
    <w:qFormat/>
    <w:pPr>
      <w:keepNext/>
      <w:keepLines/>
      <w:spacing w:before="240" w:after="64" w:line="320" w:lineRule="auto"/>
      <w:outlineLvl w:val="6"/>
    </w:pPr>
    <w:rPr>
      <w:b/>
      <w:bCs/>
      <w:sz w:val="24"/>
      <w:szCs w:val="24"/>
    </w:rPr>
  </w:style>
  <w:style w:type="paragraph" w:styleId="8">
    <w:name w:val="heading 8"/>
    <w:basedOn w:val="a6"/>
    <w:next w:val="a6"/>
    <w:link w:val="80"/>
    <w:qFormat/>
    <w:rsid w:val="00961DAA"/>
    <w:pPr>
      <w:keepNext/>
      <w:keepLines/>
      <w:spacing w:before="240" w:after="64" w:line="320" w:lineRule="auto"/>
      <w:outlineLvl w:val="7"/>
    </w:pPr>
    <w:rPr>
      <w:rFonts w:ascii="Arial" w:eastAsia="黑体" w:hAnsi="Arial"/>
      <w:sz w:val="28"/>
      <w:szCs w:val="24"/>
    </w:rPr>
  </w:style>
  <w:style w:type="paragraph" w:styleId="9">
    <w:name w:val="heading 9"/>
    <w:basedOn w:val="a6"/>
    <w:next w:val="a6"/>
    <w:link w:val="90"/>
    <w:qFormat/>
    <w:rsid w:val="00961DAA"/>
    <w:pPr>
      <w:keepNext/>
      <w:keepLines/>
      <w:spacing w:before="240" w:after="64" w:line="320" w:lineRule="auto"/>
      <w:outlineLvl w:val="8"/>
    </w:pPr>
    <w:rPr>
      <w:rFonts w:ascii="Arial" w:eastAsia="黑体" w:hAnsi="Arial"/>
      <w:szCs w:val="21"/>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styleId="aa">
    <w:name w:val="page number"/>
    <w:basedOn w:val="a7"/>
  </w:style>
  <w:style w:type="character" w:styleId="ab">
    <w:name w:val="annotation reference"/>
    <w:rPr>
      <w:sz w:val="21"/>
      <w:szCs w:val="21"/>
    </w:rPr>
  </w:style>
  <w:style w:type="character" w:customStyle="1" w:styleId="ac">
    <w:name w:val="页脚 字符"/>
    <w:link w:val="ad"/>
    <w:uiPriority w:val="99"/>
    <w:rPr>
      <w:kern w:val="2"/>
      <w:sz w:val="18"/>
    </w:rPr>
  </w:style>
  <w:style w:type="character" w:customStyle="1" w:styleId="Char0">
    <w:name w:val="段 Char"/>
    <w:link w:val="ae"/>
    <w:rPr>
      <w:rFonts w:ascii="宋体"/>
      <w:sz w:val="21"/>
      <w:lang w:val="en-US" w:eastAsia="zh-CN" w:bidi="ar-SA"/>
    </w:rPr>
  </w:style>
  <w:style w:type="character" w:customStyle="1" w:styleId="af">
    <w:name w:val="页眉 字符"/>
    <w:link w:val="af0"/>
    <w:uiPriority w:val="99"/>
    <w:rPr>
      <w:kern w:val="2"/>
      <w:sz w:val="18"/>
    </w:rPr>
  </w:style>
  <w:style w:type="character" w:customStyle="1" w:styleId="af1">
    <w:name w:val="纯文本 字符"/>
    <w:link w:val="af2"/>
    <w:qFormat/>
    <w:rPr>
      <w:rFonts w:ascii="宋体" w:hAnsi="Courier New"/>
      <w:kern w:val="2"/>
      <w:sz w:val="21"/>
    </w:rPr>
  </w:style>
  <w:style w:type="paragraph" w:styleId="af3">
    <w:name w:val="annotation text"/>
    <w:basedOn w:val="a6"/>
    <w:link w:val="af4"/>
    <w:pPr>
      <w:jc w:val="left"/>
    </w:pPr>
  </w:style>
  <w:style w:type="paragraph" w:styleId="21">
    <w:name w:val="Body Text Indent 2"/>
    <w:basedOn w:val="a6"/>
    <w:pPr>
      <w:spacing w:after="120" w:line="480" w:lineRule="auto"/>
      <w:ind w:leftChars="200" w:left="420"/>
    </w:pPr>
    <w:rPr>
      <w:szCs w:val="24"/>
    </w:rPr>
  </w:style>
  <w:style w:type="paragraph" w:styleId="af5">
    <w:name w:val="Body Text"/>
    <w:basedOn w:val="a6"/>
    <w:link w:val="af6"/>
    <w:rPr>
      <w:sz w:val="24"/>
    </w:rPr>
  </w:style>
  <w:style w:type="paragraph" w:styleId="af7">
    <w:name w:val="Date"/>
    <w:basedOn w:val="a6"/>
    <w:next w:val="a6"/>
    <w:rPr>
      <w:rFonts w:ascii="仿宋_GB2312" w:eastAsia="仿宋_GB2312"/>
      <w:sz w:val="24"/>
    </w:rPr>
  </w:style>
  <w:style w:type="paragraph" w:styleId="ad">
    <w:name w:val="footer"/>
    <w:basedOn w:val="a6"/>
    <w:link w:val="ac"/>
    <w:uiPriority w:val="99"/>
    <w:pPr>
      <w:tabs>
        <w:tab w:val="center" w:pos="4153"/>
        <w:tab w:val="right" w:pos="8306"/>
      </w:tabs>
      <w:snapToGrid w:val="0"/>
      <w:jc w:val="left"/>
    </w:pPr>
    <w:rPr>
      <w:sz w:val="18"/>
    </w:rPr>
  </w:style>
  <w:style w:type="paragraph" w:styleId="af2">
    <w:name w:val="Plain Text"/>
    <w:basedOn w:val="a6"/>
    <w:link w:val="af1"/>
    <w:qFormat/>
    <w:rPr>
      <w:rFonts w:ascii="宋体" w:hAnsi="Courier New"/>
    </w:rPr>
  </w:style>
  <w:style w:type="paragraph" w:styleId="af8">
    <w:name w:val="Balloon Text"/>
    <w:basedOn w:val="a6"/>
    <w:rPr>
      <w:sz w:val="18"/>
      <w:szCs w:val="18"/>
    </w:rPr>
  </w:style>
  <w:style w:type="paragraph" w:styleId="af9">
    <w:name w:val="caption"/>
    <w:basedOn w:val="a6"/>
    <w:next w:val="a6"/>
    <w:qFormat/>
    <w:rPr>
      <w:rFonts w:ascii="Arial" w:eastAsia="黑体" w:hAnsi="Arial" w:cs="Arial"/>
      <w:sz w:val="20"/>
    </w:rPr>
  </w:style>
  <w:style w:type="paragraph" w:styleId="afa">
    <w:name w:val="annotation subject"/>
    <w:basedOn w:val="af3"/>
    <w:next w:val="af3"/>
    <w:link w:val="afb"/>
    <w:rPr>
      <w:b/>
      <w:bCs/>
    </w:rPr>
  </w:style>
  <w:style w:type="paragraph" w:styleId="af0">
    <w:name w:val="header"/>
    <w:basedOn w:val="a6"/>
    <w:link w:val="af"/>
    <w:pPr>
      <w:pBdr>
        <w:bottom w:val="single" w:sz="6" w:space="1" w:color="auto"/>
      </w:pBdr>
      <w:tabs>
        <w:tab w:val="center" w:pos="4153"/>
        <w:tab w:val="right" w:pos="8306"/>
      </w:tabs>
      <w:snapToGrid w:val="0"/>
      <w:jc w:val="center"/>
    </w:pPr>
    <w:rPr>
      <w:sz w:val="18"/>
    </w:rPr>
  </w:style>
  <w:style w:type="paragraph" w:customStyle="1" w:styleId="ae">
    <w:name w:val="段"/>
    <w:link w:val="Char0"/>
    <w:qFormat/>
    <w:pPr>
      <w:autoSpaceDE w:val="0"/>
      <w:autoSpaceDN w:val="0"/>
      <w:ind w:firstLineChars="200" w:firstLine="200"/>
      <w:jc w:val="both"/>
    </w:pPr>
    <w:rPr>
      <w:rFonts w:ascii="宋体"/>
      <w:sz w:val="21"/>
    </w:rPr>
  </w:style>
  <w:style w:type="paragraph" w:customStyle="1" w:styleId="22">
    <w:name w:val="封面标准号2"/>
    <w:basedOn w:val="a6"/>
    <w:pPr>
      <w:framePr w:w="9138" w:h="1244" w:hRule="exact" w:wrap="around" w:vAnchor="page" w:hAnchor="margin" w:y="2908" w:anchorLock="1"/>
      <w:kinsoku w:val="0"/>
      <w:overflowPunct w:val="0"/>
      <w:autoSpaceDE w:val="0"/>
      <w:autoSpaceDN w:val="0"/>
      <w:adjustRightInd w:val="0"/>
      <w:spacing w:before="357" w:line="280" w:lineRule="exact"/>
      <w:jc w:val="right"/>
      <w:textAlignment w:val="center"/>
    </w:pPr>
    <w:rPr>
      <w:kern w:val="0"/>
      <w:sz w:val="28"/>
    </w:rPr>
  </w:style>
  <w:style w:type="paragraph" w:customStyle="1" w:styleId="afc">
    <w:name w:val="注："/>
    <w:next w:val="ae"/>
    <w:pPr>
      <w:widowControl w:val="0"/>
      <w:tabs>
        <w:tab w:val="left" w:pos="675"/>
      </w:tabs>
      <w:autoSpaceDE w:val="0"/>
      <w:autoSpaceDN w:val="0"/>
      <w:ind w:left="675" w:hanging="360"/>
      <w:jc w:val="both"/>
    </w:pPr>
    <w:rPr>
      <w:rFonts w:ascii="宋体"/>
      <w:sz w:val="18"/>
      <w:szCs w:val="18"/>
    </w:rPr>
  </w:style>
  <w:style w:type="paragraph" w:customStyle="1" w:styleId="a1">
    <w:name w:val="二级条标题"/>
    <w:basedOn w:val="a0"/>
    <w:next w:val="ae"/>
    <w:pPr>
      <w:numPr>
        <w:ilvl w:val="2"/>
      </w:numPr>
      <w:spacing w:before="50" w:after="50"/>
      <w:outlineLvl w:val="3"/>
    </w:pPr>
  </w:style>
  <w:style w:type="paragraph" w:customStyle="1" w:styleId="a0">
    <w:name w:val="一级条标题"/>
    <w:next w:val="ae"/>
    <w:pPr>
      <w:numPr>
        <w:ilvl w:val="1"/>
        <w:numId w:val="2"/>
      </w:numPr>
      <w:spacing w:beforeLines="50" w:before="156" w:afterLines="50" w:after="156"/>
      <w:outlineLvl w:val="2"/>
    </w:pPr>
    <w:rPr>
      <w:rFonts w:ascii="黑体" w:eastAsia="黑体"/>
      <w:sz w:val="21"/>
      <w:szCs w:val="21"/>
    </w:rPr>
  </w:style>
  <w:style w:type="paragraph" w:customStyle="1" w:styleId="Char">
    <w:name w:val="Char"/>
    <w:basedOn w:val="a6"/>
    <w:pPr>
      <w:numPr>
        <w:numId w:val="3"/>
      </w:numPr>
      <w:tabs>
        <w:tab w:val="left" w:pos="360"/>
      </w:tabs>
    </w:pPr>
    <w:rPr>
      <w:szCs w:val="24"/>
    </w:rPr>
  </w:style>
  <w:style w:type="paragraph" w:customStyle="1" w:styleId="a2">
    <w:name w:val="三级条标题"/>
    <w:basedOn w:val="a1"/>
    <w:next w:val="ae"/>
    <w:pPr>
      <w:numPr>
        <w:ilvl w:val="3"/>
      </w:numPr>
      <w:outlineLvl w:val="4"/>
    </w:pPr>
  </w:style>
  <w:style w:type="paragraph" w:customStyle="1" w:styleId="CharChar1">
    <w:name w:val="Char Char1"/>
    <w:basedOn w:val="a6"/>
    <w:rPr>
      <w:rFonts w:ascii="Tahoma" w:hAnsi="Tahoma"/>
      <w:sz w:val="24"/>
    </w:rPr>
  </w:style>
  <w:style w:type="paragraph" w:customStyle="1" w:styleId="a4">
    <w:name w:val="五级条标题"/>
    <w:basedOn w:val="a3"/>
    <w:next w:val="ae"/>
    <w:pPr>
      <w:numPr>
        <w:ilvl w:val="5"/>
      </w:numPr>
      <w:outlineLvl w:val="6"/>
    </w:pPr>
  </w:style>
  <w:style w:type="paragraph" w:customStyle="1" w:styleId="afd">
    <w:name w:val="其他发布日期"/>
    <w:basedOn w:val="a6"/>
    <w:pPr>
      <w:framePr w:w="3997" w:h="471" w:hRule="exact" w:vSpace="181" w:wrap="around" w:vAnchor="page" w:hAnchor="page" w:x="1419" w:y="14097" w:anchorLock="1"/>
      <w:widowControl/>
      <w:jc w:val="left"/>
    </w:pPr>
    <w:rPr>
      <w:rFonts w:eastAsia="黑体"/>
      <w:kern w:val="0"/>
      <w:sz w:val="28"/>
    </w:rPr>
  </w:style>
  <w:style w:type="paragraph" w:customStyle="1" w:styleId="a3">
    <w:name w:val="四级条标题"/>
    <w:basedOn w:val="a2"/>
    <w:next w:val="ae"/>
    <w:pPr>
      <w:numPr>
        <w:ilvl w:val="4"/>
      </w:numPr>
      <w:outlineLvl w:val="5"/>
    </w:pPr>
  </w:style>
  <w:style w:type="paragraph" w:customStyle="1" w:styleId="a">
    <w:name w:val="章标题"/>
    <w:next w:val="ae"/>
    <w:pPr>
      <w:numPr>
        <w:numId w:val="2"/>
      </w:numPr>
      <w:spacing w:beforeLines="100" w:before="312" w:afterLines="100" w:after="312"/>
      <w:jc w:val="both"/>
      <w:outlineLvl w:val="1"/>
    </w:pPr>
    <w:rPr>
      <w:rFonts w:ascii="黑体" w:eastAsia="黑体"/>
      <w:sz w:val="21"/>
    </w:rPr>
  </w:style>
  <w:style w:type="paragraph" w:customStyle="1" w:styleId="afe">
    <w:name w:val="二级无"/>
    <w:basedOn w:val="a1"/>
    <w:pPr>
      <w:spacing w:beforeLines="0" w:before="0" w:afterLines="0" w:after="0"/>
    </w:pPr>
    <w:rPr>
      <w:rFonts w:ascii="宋体" w:eastAsia="宋体"/>
    </w:rPr>
  </w:style>
  <w:style w:type="paragraph" w:customStyle="1" w:styleId="CharCharCharChar">
    <w:name w:val="Char Char Char Char"/>
    <w:basedOn w:val="a6"/>
    <w:pPr>
      <w:widowControl/>
      <w:spacing w:after="160" w:line="240" w:lineRule="exact"/>
      <w:jc w:val="left"/>
    </w:pPr>
    <w:rPr>
      <w:rFonts w:ascii="Verdana" w:hAnsi="Verdana"/>
      <w:kern w:val="0"/>
      <w:sz w:val="18"/>
      <w:lang w:eastAsia="en-US"/>
    </w:rPr>
  </w:style>
  <w:style w:type="paragraph" w:customStyle="1" w:styleId="a5">
    <w:name w:val="正文图标题"/>
    <w:next w:val="ae"/>
    <w:pPr>
      <w:numPr>
        <w:numId w:val="4"/>
      </w:numPr>
      <w:tabs>
        <w:tab w:val="left" w:pos="360"/>
      </w:tabs>
      <w:spacing w:beforeLines="50" w:before="156" w:afterLines="50" w:after="156"/>
      <w:jc w:val="center"/>
    </w:pPr>
    <w:rPr>
      <w:rFonts w:ascii="黑体" w:eastAsia="黑体"/>
      <w:sz w:val="21"/>
    </w:rPr>
  </w:style>
  <w:style w:type="table" w:styleId="aff">
    <w:name w:val="Table Grid"/>
    <w:basedOn w:val="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标题 2 字符"/>
    <w:link w:val="2"/>
    <w:semiHidden/>
    <w:rsid w:val="009A785C"/>
    <w:rPr>
      <w:rFonts w:ascii="等线 Light" w:eastAsia="等线 Light" w:hAnsi="等线 Light" w:cs="Times New Roman"/>
      <w:b/>
      <w:bCs/>
      <w:kern w:val="2"/>
      <w:sz w:val="32"/>
      <w:szCs w:val="32"/>
    </w:rPr>
  </w:style>
  <w:style w:type="character" w:customStyle="1" w:styleId="30">
    <w:name w:val="标题 3 字符"/>
    <w:semiHidden/>
    <w:rsid w:val="00961DAA"/>
    <w:rPr>
      <w:b/>
      <w:bCs/>
      <w:kern w:val="2"/>
      <w:sz w:val="32"/>
      <w:szCs w:val="32"/>
    </w:rPr>
  </w:style>
  <w:style w:type="character" w:customStyle="1" w:styleId="40">
    <w:name w:val="标题 4 字符"/>
    <w:semiHidden/>
    <w:rsid w:val="00961DAA"/>
    <w:rPr>
      <w:rFonts w:ascii="等线 Light" w:eastAsia="等线 Light" w:hAnsi="等线 Light" w:cs="Times New Roman"/>
      <w:b/>
      <w:bCs/>
      <w:kern w:val="2"/>
      <w:sz w:val="28"/>
      <w:szCs w:val="28"/>
    </w:rPr>
  </w:style>
  <w:style w:type="character" w:customStyle="1" w:styleId="80">
    <w:name w:val="标题 8 字符"/>
    <w:link w:val="8"/>
    <w:rsid w:val="00961DAA"/>
    <w:rPr>
      <w:rFonts w:ascii="Arial" w:eastAsia="黑体" w:hAnsi="Arial"/>
      <w:kern w:val="2"/>
      <w:sz w:val="28"/>
      <w:szCs w:val="24"/>
    </w:rPr>
  </w:style>
  <w:style w:type="character" w:customStyle="1" w:styleId="90">
    <w:name w:val="标题 9 字符"/>
    <w:link w:val="9"/>
    <w:rsid w:val="00961DAA"/>
    <w:rPr>
      <w:rFonts w:ascii="Arial" w:eastAsia="黑体" w:hAnsi="Arial"/>
      <w:kern w:val="2"/>
      <w:sz w:val="21"/>
      <w:szCs w:val="21"/>
    </w:rPr>
  </w:style>
  <w:style w:type="character" w:styleId="HTML">
    <w:name w:val="HTML Sample"/>
    <w:rsid w:val="00961DAA"/>
    <w:rPr>
      <w:rFonts w:ascii="Courier New" w:hAnsi="Courier New"/>
    </w:rPr>
  </w:style>
  <w:style w:type="character" w:styleId="aff0">
    <w:name w:val="Hyperlink"/>
    <w:uiPriority w:val="99"/>
    <w:qFormat/>
    <w:rsid w:val="00961DAA"/>
    <w:rPr>
      <w:color w:val="0000FF"/>
      <w:u w:val="single"/>
    </w:rPr>
  </w:style>
  <w:style w:type="character" w:customStyle="1" w:styleId="41">
    <w:name w:val="标题 4 字符1"/>
    <w:link w:val="4"/>
    <w:rsid w:val="00961DAA"/>
    <w:rPr>
      <w:rFonts w:ascii="Arial" w:eastAsia="黑体" w:hAnsi="Arial"/>
      <w:bCs/>
      <w:kern w:val="2"/>
      <w:sz w:val="24"/>
      <w:szCs w:val="28"/>
    </w:rPr>
  </w:style>
  <w:style w:type="character" w:customStyle="1" w:styleId="3055Char">
    <w:name w:val="样式 标题 3 + 左侧:  0 厘米 段前: 5 磅 段后: 5 磅 行距: 单倍行距 Char"/>
    <w:link w:val="3055"/>
    <w:rsid w:val="00961DAA"/>
    <w:rPr>
      <w:rFonts w:eastAsia="黑体" w:cs="宋体"/>
      <w:b/>
      <w:bCs/>
      <w:kern w:val="2"/>
      <w:sz w:val="24"/>
      <w:szCs w:val="32"/>
    </w:rPr>
  </w:style>
  <w:style w:type="character" w:customStyle="1" w:styleId="afb">
    <w:name w:val="批注主题 字符"/>
    <w:link w:val="afa"/>
    <w:rsid w:val="00961DAA"/>
    <w:rPr>
      <w:b/>
      <w:bCs/>
      <w:kern w:val="2"/>
      <w:sz w:val="21"/>
    </w:rPr>
  </w:style>
  <w:style w:type="character" w:customStyle="1" w:styleId="CharChar">
    <w:name w:val="段 Char Char"/>
    <w:rsid w:val="00961DAA"/>
    <w:rPr>
      <w:rFonts w:ascii="宋体"/>
      <w:sz w:val="21"/>
      <w:lang w:val="en-US" w:eastAsia="zh-CN" w:bidi="ar-SA"/>
    </w:rPr>
  </w:style>
  <w:style w:type="character" w:customStyle="1" w:styleId="31">
    <w:name w:val="标题 3 字符1"/>
    <w:link w:val="3"/>
    <w:rsid w:val="00961DAA"/>
    <w:rPr>
      <w:rFonts w:ascii="Calibri" w:hAnsi="Calibri"/>
      <w:b/>
      <w:bCs/>
      <w:kern w:val="2"/>
      <w:sz w:val="32"/>
      <w:szCs w:val="32"/>
    </w:rPr>
  </w:style>
  <w:style w:type="character" w:customStyle="1" w:styleId="af4">
    <w:name w:val="批注文字 字符"/>
    <w:link w:val="af3"/>
    <w:rsid w:val="00961DAA"/>
    <w:rPr>
      <w:kern w:val="2"/>
      <w:sz w:val="21"/>
    </w:rPr>
  </w:style>
  <w:style w:type="character" w:customStyle="1" w:styleId="3055Char0">
    <w:name w:val="样式 样式 标题 3 + 左侧:  0 厘米 段前: 5 磅 段后: 5 磅 行距: 单倍行距 + 宋体 Char"/>
    <w:link w:val="30550"/>
    <w:rsid w:val="00961DAA"/>
    <w:rPr>
      <w:rFonts w:ascii="宋体" w:hAnsi="宋体" w:cs="宋体"/>
      <w:sz w:val="24"/>
    </w:rPr>
  </w:style>
  <w:style w:type="character" w:customStyle="1" w:styleId="CharChar0">
    <w:name w:val="Char Char"/>
    <w:link w:val="10"/>
    <w:rsid w:val="00961DAA"/>
    <w:rPr>
      <w:rFonts w:ascii="宋体" w:hAnsi="宋体"/>
      <w:sz w:val="24"/>
      <w:szCs w:val="24"/>
    </w:rPr>
  </w:style>
  <w:style w:type="character" w:customStyle="1" w:styleId="af6">
    <w:name w:val="正文文本 字符"/>
    <w:link w:val="af5"/>
    <w:rsid w:val="00961DAA"/>
    <w:rPr>
      <w:kern w:val="2"/>
      <w:sz w:val="24"/>
    </w:rPr>
  </w:style>
  <w:style w:type="paragraph" w:styleId="TOC1">
    <w:name w:val="toc 1"/>
    <w:basedOn w:val="a6"/>
    <w:next w:val="a6"/>
    <w:uiPriority w:val="39"/>
    <w:qFormat/>
    <w:rsid w:val="00961DAA"/>
    <w:pPr>
      <w:tabs>
        <w:tab w:val="left" w:pos="210"/>
        <w:tab w:val="right" w:leader="dot" w:pos="8302"/>
      </w:tabs>
    </w:pPr>
    <w:rPr>
      <w:rFonts w:ascii="Calibri" w:hAnsi="Calibri"/>
    </w:rPr>
  </w:style>
  <w:style w:type="paragraph" w:styleId="TOC9">
    <w:name w:val="toc 9"/>
    <w:basedOn w:val="a6"/>
    <w:next w:val="a6"/>
    <w:rsid w:val="00961DAA"/>
    <w:pPr>
      <w:ind w:leftChars="1600" w:left="3360"/>
    </w:pPr>
    <w:rPr>
      <w:rFonts w:ascii="Calibri" w:hAnsi="Calibri"/>
      <w:szCs w:val="24"/>
    </w:rPr>
  </w:style>
  <w:style w:type="paragraph" w:styleId="TOC4">
    <w:name w:val="toc 4"/>
    <w:basedOn w:val="a6"/>
    <w:next w:val="a6"/>
    <w:rsid w:val="00961DAA"/>
    <w:pPr>
      <w:ind w:leftChars="600" w:left="1260"/>
    </w:pPr>
    <w:rPr>
      <w:rFonts w:ascii="Calibri" w:hAnsi="Calibri"/>
    </w:rPr>
  </w:style>
  <w:style w:type="paragraph" w:styleId="TOC3">
    <w:name w:val="toc 3"/>
    <w:basedOn w:val="a6"/>
    <w:next w:val="a6"/>
    <w:rsid w:val="00961DAA"/>
    <w:pPr>
      <w:ind w:leftChars="400" w:left="840"/>
    </w:pPr>
    <w:rPr>
      <w:rFonts w:ascii="Calibri" w:hAnsi="Calibri"/>
    </w:rPr>
  </w:style>
  <w:style w:type="paragraph" w:styleId="aff1">
    <w:name w:val="Normal Indent"/>
    <w:basedOn w:val="a6"/>
    <w:rsid w:val="00961DAA"/>
    <w:pPr>
      <w:ind w:firstLineChars="200" w:firstLine="420"/>
    </w:pPr>
    <w:rPr>
      <w:rFonts w:ascii="Calibri" w:hAnsi="Calibri"/>
      <w:szCs w:val="24"/>
    </w:rPr>
  </w:style>
  <w:style w:type="paragraph" w:styleId="TOC2">
    <w:name w:val="toc 2"/>
    <w:basedOn w:val="a6"/>
    <w:next w:val="a6"/>
    <w:uiPriority w:val="39"/>
    <w:rsid w:val="00961DAA"/>
    <w:pPr>
      <w:tabs>
        <w:tab w:val="left" w:pos="540"/>
        <w:tab w:val="right" w:leader="dot" w:pos="8302"/>
      </w:tabs>
    </w:pPr>
    <w:rPr>
      <w:rFonts w:ascii="Calibri" w:hAnsi="Calibri"/>
    </w:rPr>
  </w:style>
  <w:style w:type="paragraph" w:styleId="TOC5">
    <w:name w:val="toc 5"/>
    <w:basedOn w:val="a6"/>
    <w:next w:val="a6"/>
    <w:rsid w:val="00961DAA"/>
    <w:pPr>
      <w:ind w:leftChars="800" w:left="1680"/>
    </w:pPr>
    <w:rPr>
      <w:rFonts w:ascii="Calibri" w:hAnsi="Calibri"/>
      <w:szCs w:val="24"/>
    </w:rPr>
  </w:style>
  <w:style w:type="paragraph" w:styleId="aff2">
    <w:name w:val="Body Text Indent"/>
    <w:basedOn w:val="a6"/>
    <w:link w:val="aff3"/>
    <w:rsid w:val="00961DAA"/>
    <w:pPr>
      <w:spacing w:after="120"/>
      <w:ind w:leftChars="200" w:left="420"/>
    </w:pPr>
    <w:rPr>
      <w:rFonts w:ascii="Calibri" w:hAnsi="Calibri"/>
    </w:rPr>
  </w:style>
  <w:style w:type="character" w:customStyle="1" w:styleId="aff3">
    <w:name w:val="正文文本缩进 字符"/>
    <w:link w:val="aff2"/>
    <w:rsid w:val="00961DAA"/>
    <w:rPr>
      <w:rFonts w:ascii="Calibri" w:hAnsi="Calibri"/>
      <w:kern w:val="2"/>
      <w:sz w:val="21"/>
    </w:rPr>
  </w:style>
  <w:style w:type="paragraph" w:styleId="23">
    <w:name w:val="Body Text 2"/>
    <w:basedOn w:val="a6"/>
    <w:link w:val="24"/>
    <w:rsid w:val="00961DAA"/>
    <w:pPr>
      <w:spacing w:line="580" w:lineRule="exact"/>
    </w:pPr>
    <w:rPr>
      <w:rFonts w:ascii="宋体" w:hAnsi="宋体"/>
      <w:sz w:val="28"/>
      <w:szCs w:val="24"/>
    </w:rPr>
  </w:style>
  <w:style w:type="character" w:customStyle="1" w:styleId="24">
    <w:name w:val="正文文本 2 字符"/>
    <w:link w:val="23"/>
    <w:rsid w:val="00961DAA"/>
    <w:rPr>
      <w:rFonts w:ascii="宋体" w:hAnsi="宋体"/>
      <w:kern w:val="2"/>
      <w:sz w:val="28"/>
      <w:szCs w:val="24"/>
    </w:rPr>
  </w:style>
  <w:style w:type="paragraph" w:styleId="TOC7">
    <w:name w:val="toc 7"/>
    <w:basedOn w:val="a6"/>
    <w:next w:val="a6"/>
    <w:rsid w:val="00961DAA"/>
    <w:pPr>
      <w:ind w:leftChars="1200" w:left="2520"/>
    </w:pPr>
    <w:rPr>
      <w:rFonts w:ascii="Calibri" w:hAnsi="Calibri"/>
      <w:szCs w:val="24"/>
    </w:rPr>
  </w:style>
  <w:style w:type="paragraph" w:styleId="32">
    <w:name w:val="Body Text Indent 3"/>
    <w:basedOn w:val="a6"/>
    <w:link w:val="33"/>
    <w:rsid w:val="00961DAA"/>
    <w:pPr>
      <w:spacing w:after="120"/>
      <w:ind w:leftChars="200" w:left="420"/>
    </w:pPr>
    <w:rPr>
      <w:rFonts w:ascii="Calibri" w:hAnsi="Calibri"/>
      <w:sz w:val="16"/>
      <w:szCs w:val="16"/>
    </w:rPr>
  </w:style>
  <w:style w:type="character" w:customStyle="1" w:styleId="33">
    <w:name w:val="正文文本缩进 3 字符"/>
    <w:link w:val="32"/>
    <w:rsid w:val="00961DAA"/>
    <w:rPr>
      <w:rFonts w:ascii="Calibri" w:hAnsi="Calibri"/>
      <w:kern w:val="2"/>
      <w:sz w:val="16"/>
      <w:szCs w:val="16"/>
    </w:rPr>
  </w:style>
  <w:style w:type="paragraph" w:styleId="TOC6">
    <w:name w:val="toc 6"/>
    <w:basedOn w:val="a6"/>
    <w:next w:val="a6"/>
    <w:rsid w:val="00961DAA"/>
    <w:pPr>
      <w:ind w:leftChars="1000" w:left="2100"/>
    </w:pPr>
    <w:rPr>
      <w:rFonts w:ascii="Calibri" w:hAnsi="Calibri"/>
      <w:szCs w:val="24"/>
    </w:rPr>
  </w:style>
  <w:style w:type="paragraph" w:styleId="TOC8">
    <w:name w:val="toc 8"/>
    <w:basedOn w:val="a6"/>
    <w:next w:val="a6"/>
    <w:rsid w:val="00961DAA"/>
    <w:pPr>
      <w:tabs>
        <w:tab w:val="right" w:leader="dot" w:pos="8302"/>
      </w:tabs>
    </w:pPr>
    <w:rPr>
      <w:rFonts w:ascii="Calibri" w:hAnsi="Calibri"/>
    </w:rPr>
  </w:style>
  <w:style w:type="paragraph" w:styleId="aff4">
    <w:name w:val="Document Map"/>
    <w:basedOn w:val="a6"/>
    <w:link w:val="aff5"/>
    <w:rsid w:val="00961DAA"/>
    <w:pPr>
      <w:shd w:val="clear" w:color="auto" w:fill="000080"/>
    </w:pPr>
    <w:rPr>
      <w:rFonts w:ascii="Calibri" w:hAnsi="Calibri"/>
    </w:rPr>
  </w:style>
  <w:style w:type="character" w:customStyle="1" w:styleId="aff5">
    <w:name w:val="文档结构图 字符"/>
    <w:link w:val="aff4"/>
    <w:rsid w:val="00961DAA"/>
    <w:rPr>
      <w:rFonts w:ascii="Calibri" w:hAnsi="Calibri"/>
      <w:kern w:val="2"/>
      <w:sz w:val="21"/>
      <w:shd w:val="clear" w:color="auto" w:fill="000080"/>
    </w:rPr>
  </w:style>
  <w:style w:type="paragraph" w:customStyle="1" w:styleId="30550">
    <w:name w:val="样式 样式 标题 3 + 左侧:  0 厘米 段前: 5 磅 段后: 5 磅 行距: 单倍行距 + 宋体"/>
    <w:basedOn w:val="3055"/>
    <w:link w:val="3055Char0"/>
    <w:rsid w:val="00961DAA"/>
    <w:pPr>
      <w:tabs>
        <w:tab w:val="num" w:pos="0"/>
      </w:tabs>
    </w:pPr>
    <w:rPr>
      <w:rFonts w:ascii="宋体" w:eastAsia="宋体" w:hAnsi="宋体"/>
      <w:b w:val="0"/>
      <w:bCs w:val="0"/>
      <w:kern w:val="0"/>
      <w:szCs w:val="20"/>
    </w:rPr>
  </w:style>
  <w:style w:type="paragraph" w:customStyle="1" w:styleId="11">
    <w:name w:val="样式1"/>
    <w:basedOn w:val="af0"/>
    <w:rsid w:val="00961DAA"/>
    <w:pPr>
      <w:pBdr>
        <w:bottom w:val="none" w:sz="0" w:space="0" w:color="auto"/>
      </w:pBdr>
    </w:pPr>
    <w:rPr>
      <w:rFonts w:ascii="Calibri" w:hAnsi="Calibri"/>
      <w:b/>
    </w:rPr>
  </w:style>
  <w:style w:type="paragraph" w:customStyle="1" w:styleId="CharCharCharCharCharChar1CharCharCharChar">
    <w:name w:val="Char Char Char Char Char Char1 Char Char Char Char"/>
    <w:basedOn w:val="a6"/>
    <w:rsid w:val="00961DAA"/>
    <w:pPr>
      <w:widowControl/>
      <w:spacing w:after="160" w:line="240" w:lineRule="exact"/>
      <w:jc w:val="left"/>
    </w:pPr>
    <w:rPr>
      <w:rFonts w:ascii="Arial" w:eastAsia="Times New Roman" w:hAnsi="Arial" w:cs="Verdana"/>
      <w:b/>
      <w:kern w:val="0"/>
      <w:sz w:val="24"/>
      <w:szCs w:val="24"/>
      <w:lang w:eastAsia="en-US"/>
    </w:rPr>
  </w:style>
  <w:style w:type="paragraph" w:customStyle="1" w:styleId="3055">
    <w:name w:val="样式 标题 3 + 左侧:  0 厘米 段前: 5 磅 段后: 5 磅 行距: 单倍行距"/>
    <w:basedOn w:val="3"/>
    <w:link w:val="3055Char"/>
    <w:rsid w:val="00961DAA"/>
    <w:pPr>
      <w:spacing w:before="100" w:after="100" w:line="240" w:lineRule="auto"/>
      <w:jc w:val="left"/>
    </w:pPr>
    <w:rPr>
      <w:rFonts w:ascii="Times New Roman" w:eastAsia="黑体" w:hAnsi="Times New Roman" w:cs="宋体"/>
      <w:sz w:val="24"/>
    </w:rPr>
  </w:style>
  <w:style w:type="paragraph" w:customStyle="1" w:styleId="10">
    <w:name w:val="正文1"/>
    <w:link w:val="CharChar0"/>
    <w:rsid w:val="00961DAA"/>
    <w:pPr>
      <w:snapToGrid w:val="0"/>
      <w:spacing w:line="360" w:lineRule="auto"/>
      <w:ind w:leftChars="4" w:left="8" w:firstLineChars="200" w:firstLine="480"/>
    </w:pPr>
    <w:rPr>
      <w:rFonts w:ascii="宋体" w:hAnsi="宋体"/>
      <w:sz w:val="24"/>
      <w:szCs w:val="24"/>
    </w:rPr>
  </w:style>
  <w:style w:type="paragraph" w:customStyle="1" w:styleId="A10">
    <w:name w:val="样式A1"/>
    <w:basedOn w:val="a6"/>
    <w:rsid w:val="00961DAA"/>
    <w:pPr>
      <w:tabs>
        <w:tab w:val="left" w:pos="420"/>
      </w:tabs>
    </w:pPr>
    <w:rPr>
      <w:rFonts w:ascii="Calibri" w:hAnsi="Calibri"/>
      <w:sz w:val="24"/>
    </w:rPr>
  </w:style>
  <w:style w:type="paragraph" w:customStyle="1" w:styleId="aff6">
    <w:name w:val="正文表标题"/>
    <w:next w:val="ae"/>
    <w:rsid w:val="00961DAA"/>
    <w:pPr>
      <w:tabs>
        <w:tab w:val="num" w:pos="360"/>
      </w:tabs>
      <w:ind w:left="360" w:hanging="360"/>
      <w:jc w:val="center"/>
    </w:pPr>
    <w:rPr>
      <w:rFonts w:ascii="黑体" w:eastAsia="黑体" w:hAnsi="Calibri"/>
      <w:sz w:val="21"/>
    </w:rPr>
  </w:style>
  <w:style w:type="paragraph" w:customStyle="1" w:styleId="CharChar1CharCharChar">
    <w:name w:val="Char Char1 Char Char Char"/>
    <w:basedOn w:val="aff4"/>
    <w:rsid w:val="00961DAA"/>
  </w:style>
  <w:style w:type="paragraph" w:customStyle="1" w:styleId="A11">
    <w:name w:val="样式A.1.1"/>
    <w:basedOn w:val="3055"/>
    <w:rsid w:val="00961DAA"/>
    <w:pPr>
      <w:tabs>
        <w:tab w:val="left" w:pos="420"/>
      </w:tabs>
      <w:spacing w:before="0" w:after="0" w:line="300" w:lineRule="auto"/>
    </w:pPr>
    <w:rPr>
      <w:rFonts w:ascii="Arial" w:eastAsia="宋体" w:hAnsi="Arial" w:cs="Times New Roman"/>
      <w:bCs w:val="0"/>
      <w:szCs w:val="24"/>
    </w:rPr>
  </w:style>
  <w:style w:type="paragraph" w:styleId="aff7">
    <w:name w:val="List Paragraph"/>
    <w:basedOn w:val="a6"/>
    <w:uiPriority w:val="34"/>
    <w:qFormat/>
    <w:rsid w:val="00961DAA"/>
    <w:pPr>
      <w:autoSpaceDE w:val="0"/>
      <w:autoSpaceDN w:val="0"/>
      <w:adjustRightInd w:val="0"/>
      <w:jc w:val="left"/>
    </w:pPr>
    <w:rPr>
      <w:rFonts w:cs="Courier New"/>
      <w:sz w:val="24"/>
      <w:szCs w:val="24"/>
    </w:rPr>
  </w:style>
  <w:style w:type="paragraph" w:customStyle="1" w:styleId="aff8">
    <w:name w:val="目次、索引正文"/>
    <w:rsid w:val="00961DAA"/>
    <w:pPr>
      <w:spacing w:line="320" w:lineRule="exact"/>
      <w:jc w:val="both"/>
    </w:pPr>
    <w:rPr>
      <w:rFonts w:ascii="宋体"/>
      <w:sz w:val="21"/>
    </w:rPr>
  </w:style>
  <w:style w:type="paragraph" w:styleId="aff9">
    <w:name w:val="Normal (Web)"/>
    <w:basedOn w:val="a6"/>
    <w:uiPriority w:val="99"/>
    <w:unhideWhenUsed/>
    <w:rsid w:val="003417B2"/>
    <w:pPr>
      <w:widowControl/>
      <w:spacing w:before="100" w:beforeAutospacing="1" w:after="100" w:afterAutospacing="1"/>
      <w:jc w:val="left"/>
    </w:pPr>
    <w:rPr>
      <w:rFonts w:ascii="宋体" w:hAnsi="宋体" w:cs="宋体"/>
      <w:kern w:val="0"/>
      <w:sz w:val="24"/>
      <w:szCs w:val="24"/>
    </w:rPr>
  </w:style>
  <w:style w:type="paragraph" w:styleId="affa">
    <w:name w:val="Title"/>
    <w:basedOn w:val="a6"/>
    <w:next w:val="a6"/>
    <w:link w:val="12"/>
    <w:qFormat/>
    <w:rsid w:val="00F73564"/>
    <w:pPr>
      <w:spacing w:before="240" w:after="60" w:line="440" w:lineRule="exact"/>
      <w:jc w:val="center"/>
      <w:outlineLvl w:val="0"/>
    </w:pPr>
    <w:rPr>
      <w:rFonts w:ascii="Cambria" w:hAnsi="Cambria"/>
      <w:b/>
      <w:bCs/>
      <w:sz w:val="32"/>
      <w:szCs w:val="32"/>
      <w:lang w:val="x-none" w:eastAsia="x-none"/>
    </w:rPr>
  </w:style>
  <w:style w:type="character" w:customStyle="1" w:styleId="affb">
    <w:name w:val="标题 字符"/>
    <w:basedOn w:val="a7"/>
    <w:rsid w:val="00F73564"/>
    <w:rPr>
      <w:rFonts w:asciiTheme="majorHAnsi" w:eastAsiaTheme="majorEastAsia" w:hAnsiTheme="majorHAnsi" w:cstheme="majorBidi"/>
      <w:b/>
      <w:bCs/>
      <w:kern w:val="2"/>
      <w:sz w:val="32"/>
      <w:szCs w:val="32"/>
    </w:rPr>
  </w:style>
  <w:style w:type="character" w:customStyle="1" w:styleId="12">
    <w:name w:val="标题 字符1"/>
    <w:link w:val="affa"/>
    <w:rsid w:val="00F73564"/>
    <w:rPr>
      <w:rFonts w:ascii="Cambria" w:hAnsi="Cambria"/>
      <w:b/>
      <w:bCs/>
      <w:kern w:val="2"/>
      <w:sz w:val="32"/>
      <w:szCs w:val="32"/>
      <w:lang w:val="x-none" w:eastAsia="x-none"/>
    </w:rPr>
  </w:style>
  <w:style w:type="character" w:customStyle="1" w:styleId="Char1">
    <w:name w:val="纯文本 Char"/>
    <w:qFormat/>
    <w:rsid w:val="00632EEF"/>
    <w:rPr>
      <w:rFonts w:ascii="宋体" w:hAnsi="Courier New"/>
      <w:kern w:val="2"/>
      <w:sz w:val="21"/>
      <w:lang w:val="x-none" w:eastAsia="x-none"/>
    </w:rPr>
  </w:style>
  <w:style w:type="character" w:styleId="affc">
    <w:name w:val="Unresolved Mention"/>
    <w:basedOn w:val="a7"/>
    <w:uiPriority w:val="99"/>
    <w:semiHidden/>
    <w:unhideWhenUsed/>
    <w:rsid w:val="004341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5400601">
      <w:bodyDiv w:val="1"/>
      <w:marLeft w:val="0"/>
      <w:marRight w:val="0"/>
      <w:marTop w:val="0"/>
      <w:marBottom w:val="0"/>
      <w:divBdr>
        <w:top w:val="none" w:sz="0" w:space="0" w:color="auto"/>
        <w:left w:val="none" w:sz="0" w:space="0" w:color="auto"/>
        <w:bottom w:val="none" w:sz="0" w:space="0" w:color="auto"/>
        <w:right w:val="none" w:sz="0" w:space="0" w:color="auto"/>
      </w:divBdr>
    </w:div>
    <w:div w:id="944964238">
      <w:bodyDiv w:val="1"/>
      <w:marLeft w:val="0"/>
      <w:marRight w:val="0"/>
      <w:marTop w:val="0"/>
      <w:marBottom w:val="0"/>
      <w:divBdr>
        <w:top w:val="none" w:sz="0" w:space="0" w:color="auto"/>
        <w:left w:val="none" w:sz="0" w:space="0" w:color="auto"/>
        <w:bottom w:val="none" w:sz="0" w:space="0" w:color="auto"/>
        <w:right w:val="none" w:sz="0" w:space="0" w:color="auto"/>
      </w:divBdr>
    </w:div>
    <w:div w:id="1713767749">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3.bin"/><Relationship Id="rId21" Type="http://schemas.openxmlformats.org/officeDocument/2006/relationships/image" Target="media/image2.wmf"/><Relationship Id="rId42" Type="http://schemas.openxmlformats.org/officeDocument/2006/relationships/oleObject" Target="embeddings/oleObject11.bin"/><Relationship Id="rId47" Type="http://schemas.openxmlformats.org/officeDocument/2006/relationships/oleObject" Target="embeddings/oleObject14.bin"/><Relationship Id="rId63" Type="http://schemas.openxmlformats.org/officeDocument/2006/relationships/oleObject" Target="embeddings/oleObject22.bin"/><Relationship Id="rId68" Type="http://schemas.openxmlformats.org/officeDocument/2006/relationships/image" Target="media/image25.wmf"/><Relationship Id="rId84" Type="http://schemas.openxmlformats.org/officeDocument/2006/relationships/image" Target="media/image32.wmf"/><Relationship Id="rId89" Type="http://schemas.openxmlformats.org/officeDocument/2006/relationships/oleObject" Target="embeddings/oleObject36.bin"/><Relationship Id="rId16" Type="http://schemas.openxmlformats.org/officeDocument/2006/relationships/header" Target="header4.xml"/><Relationship Id="rId11" Type="http://schemas.openxmlformats.org/officeDocument/2006/relationships/image" Target="media/image1.png"/><Relationship Id="rId32" Type="http://schemas.openxmlformats.org/officeDocument/2006/relationships/oleObject" Target="embeddings/oleObject6.bin"/><Relationship Id="rId37" Type="http://schemas.openxmlformats.org/officeDocument/2006/relationships/image" Target="media/image10.wmf"/><Relationship Id="rId53" Type="http://schemas.openxmlformats.org/officeDocument/2006/relationships/oleObject" Target="embeddings/oleObject17.bin"/><Relationship Id="rId58" Type="http://schemas.openxmlformats.org/officeDocument/2006/relationships/image" Target="media/image20.wmf"/><Relationship Id="rId74" Type="http://schemas.openxmlformats.org/officeDocument/2006/relationships/oleObject" Target="embeddings/oleObject28.bin"/><Relationship Id="rId79" Type="http://schemas.openxmlformats.org/officeDocument/2006/relationships/oleObject" Target="embeddings/oleObject31.bin"/><Relationship Id="rId102"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image" Target="media/image35.wmf"/><Relationship Id="rId95" Type="http://schemas.openxmlformats.org/officeDocument/2006/relationships/oleObject" Target="embeddings/oleObject39.bin"/><Relationship Id="rId22" Type="http://schemas.openxmlformats.org/officeDocument/2006/relationships/oleObject" Target="embeddings/oleObject1.bin"/><Relationship Id="rId27" Type="http://schemas.openxmlformats.org/officeDocument/2006/relationships/image" Target="media/image5.wmf"/><Relationship Id="rId43" Type="http://schemas.openxmlformats.org/officeDocument/2006/relationships/image" Target="media/image13.wmf"/><Relationship Id="rId48" Type="http://schemas.openxmlformats.org/officeDocument/2006/relationships/image" Target="media/image15.wmf"/><Relationship Id="rId64" Type="http://schemas.openxmlformats.org/officeDocument/2006/relationships/image" Target="media/image23.wmf"/><Relationship Id="rId69" Type="http://schemas.openxmlformats.org/officeDocument/2006/relationships/oleObject" Target="embeddings/oleObject25.bin"/><Relationship Id="rId80" Type="http://schemas.openxmlformats.org/officeDocument/2006/relationships/image" Target="media/image30.wmf"/><Relationship Id="rId85" Type="http://schemas.openxmlformats.org/officeDocument/2006/relationships/oleObject" Target="embeddings/oleObject34.bin"/><Relationship Id="rId12" Type="http://schemas.openxmlformats.org/officeDocument/2006/relationships/header" Target="header2.xml"/><Relationship Id="rId17" Type="http://schemas.openxmlformats.org/officeDocument/2006/relationships/footer" Target="footer5.xml"/><Relationship Id="rId25" Type="http://schemas.openxmlformats.org/officeDocument/2006/relationships/image" Target="media/image4.wmf"/><Relationship Id="rId33" Type="http://schemas.openxmlformats.org/officeDocument/2006/relationships/image" Target="media/image8.wmf"/><Relationship Id="rId38" Type="http://schemas.openxmlformats.org/officeDocument/2006/relationships/oleObject" Target="embeddings/oleObject9.bin"/><Relationship Id="rId46" Type="http://schemas.openxmlformats.org/officeDocument/2006/relationships/image" Target="media/image14.wmf"/><Relationship Id="rId59" Type="http://schemas.openxmlformats.org/officeDocument/2006/relationships/oleObject" Target="embeddings/oleObject20.bin"/><Relationship Id="rId67" Type="http://schemas.openxmlformats.org/officeDocument/2006/relationships/oleObject" Target="embeddings/oleObject24.bin"/><Relationship Id="rId20" Type="http://schemas.openxmlformats.org/officeDocument/2006/relationships/footer" Target="footer6.xml"/><Relationship Id="rId41" Type="http://schemas.openxmlformats.org/officeDocument/2006/relationships/image" Target="media/image12.wmf"/><Relationship Id="rId54" Type="http://schemas.openxmlformats.org/officeDocument/2006/relationships/image" Target="media/image18.wmf"/><Relationship Id="rId62" Type="http://schemas.openxmlformats.org/officeDocument/2006/relationships/image" Target="media/image22.wmf"/><Relationship Id="rId70" Type="http://schemas.openxmlformats.org/officeDocument/2006/relationships/oleObject" Target="embeddings/oleObject26.bin"/><Relationship Id="rId75" Type="http://schemas.openxmlformats.org/officeDocument/2006/relationships/image" Target="media/image28.wmf"/><Relationship Id="rId83" Type="http://schemas.openxmlformats.org/officeDocument/2006/relationships/oleObject" Target="embeddings/oleObject33.bin"/><Relationship Id="rId88" Type="http://schemas.openxmlformats.org/officeDocument/2006/relationships/image" Target="media/image34.wmf"/><Relationship Id="rId91" Type="http://schemas.openxmlformats.org/officeDocument/2006/relationships/oleObject" Target="embeddings/oleObject37.bin"/><Relationship Id="rId96" Type="http://schemas.openxmlformats.org/officeDocument/2006/relationships/oleObject" Target="embeddings/oleObject40.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image" Target="media/image3.wmf"/><Relationship Id="rId28" Type="http://schemas.openxmlformats.org/officeDocument/2006/relationships/oleObject" Target="embeddings/oleObject4.bin"/><Relationship Id="rId36" Type="http://schemas.openxmlformats.org/officeDocument/2006/relationships/oleObject" Target="embeddings/oleObject8.bin"/><Relationship Id="rId49" Type="http://schemas.openxmlformats.org/officeDocument/2006/relationships/oleObject" Target="embeddings/oleObject15.bin"/><Relationship Id="rId57" Type="http://schemas.openxmlformats.org/officeDocument/2006/relationships/oleObject" Target="embeddings/oleObject19.bin"/><Relationship Id="rId10" Type="http://schemas.openxmlformats.org/officeDocument/2006/relationships/header" Target="header1.xml"/><Relationship Id="rId31" Type="http://schemas.openxmlformats.org/officeDocument/2006/relationships/image" Target="media/image7.wmf"/><Relationship Id="rId44" Type="http://schemas.openxmlformats.org/officeDocument/2006/relationships/oleObject" Target="embeddings/oleObject12.bin"/><Relationship Id="rId52" Type="http://schemas.openxmlformats.org/officeDocument/2006/relationships/image" Target="media/image17.wmf"/><Relationship Id="rId60" Type="http://schemas.openxmlformats.org/officeDocument/2006/relationships/image" Target="media/image21.wmf"/><Relationship Id="rId65" Type="http://schemas.openxmlformats.org/officeDocument/2006/relationships/oleObject" Target="embeddings/oleObject23.bin"/><Relationship Id="rId73" Type="http://schemas.openxmlformats.org/officeDocument/2006/relationships/image" Target="media/image27.wmf"/><Relationship Id="rId78" Type="http://schemas.openxmlformats.org/officeDocument/2006/relationships/oleObject" Target="embeddings/oleObject30.bin"/><Relationship Id="rId81" Type="http://schemas.openxmlformats.org/officeDocument/2006/relationships/oleObject" Target="embeddings/oleObject32.bin"/><Relationship Id="rId86" Type="http://schemas.openxmlformats.org/officeDocument/2006/relationships/image" Target="media/image33.wmf"/><Relationship Id="rId94" Type="http://schemas.openxmlformats.org/officeDocument/2006/relationships/image" Target="media/image37.wmf"/><Relationship Id="rId99" Type="http://schemas.openxmlformats.org/officeDocument/2006/relationships/header" Target="header7.xml"/><Relationship Id="rId10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3" Type="http://schemas.openxmlformats.org/officeDocument/2006/relationships/header" Target="header3.xml"/><Relationship Id="rId18" Type="http://schemas.openxmlformats.org/officeDocument/2006/relationships/header" Target="header5.xml"/><Relationship Id="rId39" Type="http://schemas.openxmlformats.org/officeDocument/2006/relationships/image" Target="media/image11.wmf"/><Relationship Id="rId34" Type="http://schemas.openxmlformats.org/officeDocument/2006/relationships/oleObject" Target="embeddings/oleObject7.bin"/><Relationship Id="rId50" Type="http://schemas.openxmlformats.org/officeDocument/2006/relationships/image" Target="media/image16.wmf"/><Relationship Id="rId55" Type="http://schemas.openxmlformats.org/officeDocument/2006/relationships/oleObject" Target="embeddings/oleObject18.bin"/><Relationship Id="rId76" Type="http://schemas.openxmlformats.org/officeDocument/2006/relationships/oleObject" Target="embeddings/oleObject29.bin"/><Relationship Id="rId97" Type="http://schemas.openxmlformats.org/officeDocument/2006/relationships/image" Target="media/image38.wmf"/><Relationship Id="rId7" Type="http://schemas.openxmlformats.org/officeDocument/2006/relationships/endnotes" Target="endnotes.xml"/><Relationship Id="rId71" Type="http://schemas.openxmlformats.org/officeDocument/2006/relationships/image" Target="media/image26.wmf"/><Relationship Id="rId92" Type="http://schemas.openxmlformats.org/officeDocument/2006/relationships/image" Target="media/image36.wmf"/><Relationship Id="rId2" Type="http://schemas.openxmlformats.org/officeDocument/2006/relationships/numbering" Target="numbering.xml"/><Relationship Id="rId29" Type="http://schemas.openxmlformats.org/officeDocument/2006/relationships/image" Target="media/image6.wmf"/><Relationship Id="rId24" Type="http://schemas.openxmlformats.org/officeDocument/2006/relationships/oleObject" Target="embeddings/oleObject2.bin"/><Relationship Id="rId40" Type="http://schemas.openxmlformats.org/officeDocument/2006/relationships/oleObject" Target="embeddings/oleObject10.bin"/><Relationship Id="rId45" Type="http://schemas.openxmlformats.org/officeDocument/2006/relationships/oleObject" Target="embeddings/oleObject13.bin"/><Relationship Id="rId66" Type="http://schemas.openxmlformats.org/officeDocument/2006/relationships/image" Target="media/image24.wmf"/><Relationship Id="rId87" Type="http://schemas.openxmlformats.org/officeDocument/2006/relationships/oleObject" Target="embeddings/oleObject35.bin"/><Relationship Id="rId61" Type="http://schemas.openxmlformats.org/officeDocument/2006/relationships/oleObject" Target="embeddings/oleObject21.bin"/><Relationship Id="rId82" Type="http://schemas.openxmlformats.org/officeDocument/2006/relationships/image" Target="media/image31.wmf"/><Relationship Id="rId19" Type="http://schemas.openxmlformats.org/officeDocument/2006/relationships/header" Target="header6.xml"/><Relationship Id="rId14" Type="http://schemas.openxmlformats.org/officeDocument/2006/relationships/footer" Target="footer3.xml"/><Relationship Id="rId30" Type="http://schemas.openxmlformats.org/officeDocument/2006/relationships/oleObject" Target="embeddings/oleObject5.bin"/><Relationship Id="rId35" Type="http://schemas.openxmlformats.org/officeDocument/2006/relationships/image" Target="media/image9.wmf"/><Relationship Id="rId56" Type="http://schemas.openxmlformats.org/officeDocument/2006/relationships/image" Target="media/image19.wmf"/><Relationship Id="rId77" Type="http://schemas.openxmlformats.org/officeDocument/2006/relationships/image" Target="media/image29.wmf"/><Relationship Id="rId100" Type="http://schemas.openxmlformats.org/officeDocument/2006/relationships/header" Target="header8.xml"/><Relationship Id="rId8" Type="http://schemas.openxmlformats.org/officeDocument/2006/relationships/footer" Target="footer1.xml"/><Relationship Id="rId51" Type="http://schemas.openxmlformats.org/officeDocument/2006/relationships/oleObject" Target="embeddings/oleObject16.bin"/><Relationship Id="rId72" Type="http://schemas.openxmlformats.org/officeDocument/2006/relationships/oleObject" Target="embeddings/oleObject27.bin"/><Relationship Id="rId93" Type="http://schemas.openxmlformats.org/officeDocument/2006/relationships/oleObject" Target="embeddings/oleObject38.bin"/><Relationship Id="rId98" Type="http://schemas.openxmlformats.org/officeDocument/2006/relationships/oleObject" Target="embeddings/oleObject41.bin"/><Relationship Id="rId3"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202181-BEC3-44E8-B906-5E5C01AC3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985</TotalTime>
  <Pages>1</Pages>
  <Words>1243</Words>
  <Characters>7088</Characters>
  <Application>Microsoft Office Word</Application>
  <DocSecurity>0</DocSecurity>
  <PresentationFormat/>
  <Lines>59</Lines>
  <Paragraphs>16</Paragraphs>
  <Slides>0</Slides>
  <Notes>0</Notes>
  <HiddenSlides>0</HiddenSlides>
  <MMClips>0</MMClips>
  <ScaleCrop>false</ScaleCrop>
  <Company>省计量所</Company>
  <LinksUpToDate>false</LinksUpToDate>
  <CharactersWithSpaces>8315</CharactersWithSpaces>
  <SharedDoc>false</SharedDoc>
  <HLinks>
    <vt:vector size="132" baseType="variant">
      <vt:variant>
        <vt:i4>1376317</vt:i4>
      </vt:variant>
      <vt:variant>
        <vt:i4>122</vt:i4>
      </vt:variant>
      <vt:variant>
        <vt:i4>0</vt:i4>
      </vt:variant>
      <vt:variant>
        <vt:i4>5</vt:i4>
      </vt:variant>
      <vt:variant>
        <vt:lpwstr/>
      </vt:variant>
      <vt:variant>
        <vt:lpwstr>_Toc12369167</vt:lpwstr>
      </vt:variant>
      <vt:variant>
        <vt:i4>1310781</vt:i4>
      </vt:variant>
      <vt:variant>
        <vt:i4>119</vt:i4>
      </vt:variant>
      <vt:variant>
        <vt:i4>0</vt:i4>
      </vt:variant>
      <vt:variant>
        <vt:i4>5</vt:i4>
      </vt:variant>
      <vt:variant>
        <vt:lpwstr/>
      </vt:variant>
      <vt:variant>
        <vt:lpwstr>_Toc12369166</vt:lpwstr>
      </vt:variant>
      <vt:variant>
        <vt:i4>1310781</vt:i4>
      </vt:variant>
      <vt:variant>
        <vt:i4>113</vt:i4>
      </vt:variant>
      <vt:variant>
        <vt:i4>0</vt:i4>
      </vt:variant>
      <vt:variant>
        <vt:i4>5</vt:i4>
      </vt:variant>
      <vt:variant>
        <vt:lpwstr/>
      </vt:variant>
      <vt:variant>
        <vt:lpwstr>_Toc12369166</vt:lpwstr>
      </vt:variant>
      <vt:variant>
        <vt:i4>1507389</vt:i4>
      </vt:variant>
      <vt:variant>
        <vt:i4>107</vt:i4>
      </vt:variant>
      <vt:variant>
        <vt:i4>0</vt:i4>
      </vt:variant>
      <vt:variant>
        <vt:i4>5</vt:i4>
      </vt:variant>
      <vt:variant>
        <vt:lpwstr/>
      </vt:variant>
      <vt:variant>
        <vt:lpwstr>_Toc12369165</vt:lpwstr>
      </vt:variant>
      <vt:variant>
        <vt:i4>1441853</vt:i4>
      </vt:variant>
      <vt:variant>
        <vt:i4>101</vt:i4>
      </vt:variant>
      <vt:variant>
        <vt:i4>0</vt:i4>
      </vt:variant>
      <vt:variant>
        <vt:i4>5</vt:i4>
      </vt:variant>
      <vt:variant>
        <vt:lpwstr/>
      </vt:variant>
      <vt:variant>
        <vt:lpwstr>_Toc12369164</vt:lpwstr>
      </vt:variant>
      <vt:variant>
        <vt:i4>1114173</vt:i4>
      </vt:variant>
      <vt:variant>
        <vt:i4>95</vt:i4>
      </vt:variant>
      <vt:variant>
        <vt:i4>0</vt:i4>
      </vt:variant>
      <vt:variant>
        <vt:i4>5</vt:i4>
      </vt:variant>
      <vt:variant>
        <vt:lpwstr/>
      </vt:variant>
      <vt:variant>
        <vt:lpwstr>_Toc12369163</vt:lpwstr>
      </vt:variant>
      <vt:variant>
        <vt:i4>1048637</vt:i4>
      </vt:variant>
      <vt:variant>
        <vt:i4>89</vt:i4>
      </vt:variant>
      <vt:variant>
        <vt:i4>0</vt:i4>
      </vt:variant>
      <vt:variant>
        <vt:i4>5</vt:i4>
      </vt:variant>
      <vt:variant>
        <vt:lpwstr/>
      </vt:variant>
      <vt:variant>
        <vt:lpwstr>_Toc12369162</vt:lpwstr>
      </vt:variant>
      <vt:variant>
        <vt:i4>1245245</vt:i4>
      </vt:variant>
      <vt:variant>
        <vt:i4>83</vt:i4>
      </vt:variant>
      <vt:variant>
        <vt:i4>0</vt:i4>
      </vt:variant>
      <vt:variant>
        <vt:i4>5</vt:i4>
      </vt:variant>
      <vt:variant>
        <vt:lpwstr/>
      </vt:variant>
      <vt:variant>
        <vt:lpwstr>_Toc12369161</vt:lpwstr>
      </vt:variant>
      <vt:variant>
        <vt:i4>1179709</vt:i4>
      </vt:variant>
      <vt:variant>
        <vt:i4>77</vt:i4>
      </vt:variant>
      <vt:variant>
        <vt:i4>0</vt:i4>
      </vt:variant>
      <vt:variant>
        <vt:i4>5</vt:i4>
      </vt:variant>
      <vt:variant>
        <vt:lpwstr/>
      </vt:variant>
      <vt:variant>
        <vt:lpwstr>_Toc12369160</vt:lpwstr>
      </vt:variant>
      <vt:variant>
        <vt:i4>1769534</vt:i4>
      </vt:variant>
      <vt:variant>
        <vt:i4>71</vt:i4>
      </vt:variant>
      <vt:variant>
        <vt:i4>0</vt:i4>
      </vt:variant>
      <vt:variant>
        <vt:i4>5</vt:i4>
      </vt:variant>
      <vt:variant>
        <vt:lpwstr/>
      </vt:variant>
      <vt:variant>
        <vt:lpwstr>_Toc12369159</vt:lpwstr>
      </vt:variant>
      <vt:variant>
        <vt:i4>1703998</vt:i4>
      </vt:variant>
      <vt:variant>
        <vt:i4>65</vt:i4>
      </vt:variant>
      <vt:variant>
        <vt:i4>0</vt:i4>
      </vt:variant>
      <vt:variant>
        <vt:i4>5</vt:i4>
      </vt:variant>
      <vt:variant>
        <vt:lpwstr/>
      </vt:variant>
      <vt:variant>
        <vt:lpwstr>_Toc12369158</vt:lpwstr>
      </vt:variant>
      <vt:variant>
        <vt:i4>1376318</vt:i4>
      </vt:variant>
      <vt:variant>
        <vt:i4>59</vt:i4>
      </vt:variant>
      <vt:variant>
        <vt:i4>0</vt:i4>
      </vt:variant>
      <vt:variant>
        <vt:i4>5</vt:i4>
      </vt:variant>
      <vt:variant>
        <vt:lpwstr/>
      </vt:variant>
      <vt:variant>
        <vt:lpwstr>_Toc12369157</vt:lpwstr>
      </vt:variant>
      <vt:variant>
        <vt:i4>1310782</vt:i4>
      </vt:variant>
      <vt:variant>
        <vt:i4>53</vt:i4>
      </vt:variant>
      <vt:variant>
        <vt:i4>0</vt:i4>
      </vt:variant>
      <vt:variant>
        <vt:i4>5</vt:i4>
      </vt:variant>
      <vt:variant>
        <vt:lpwstr/>
      </vt:variant>
      <vt:variant>
        <vt:lpwstr>_Toc12369156</vt:lpwstr>
      </vt:variant>
      <vt:variant>
        <vt:i4>1507390</vt:i4>
      </vt:variant>
      <vt:variant>
        <vt:i4>50</vt:i4>
      </vt:variant>
      <vt:variant>
        <vt:i4>0</vt:i4>
      </vt:variant>
      <vt:variant>
        <vt:i4>5</vt:i4>
      </vt:variant>
      <vt:variant>
        <vt:lpwstr/>
      </vt:variant>
      <vt:variant>
        <vt:lpwstr>_Toc12369155</vt:lpwstr>
      </vt:variant>
      <vt:variant>
        <vt:i4>1441854</vt:i4>
      </vt:variant>
      <vt:variant>
        <vt:i4>44</vt:i4>
      </vt:variant>
      <vt:variant>
        <vt:i4>0</vt:i4>
      </vt:variant>
      <vt:variant>
        <vt:i4>5</vt:i4>
      </vt:variant>
      <vt:variant>
        <vt:lpwstr/>
      </vt:variant>
      <vt:variant>
        <vt:lpwstr>_Toc12369154</vt:lpwstr>
      </vt:variant>
      <vt:variant>
        <vt:i4>1114174</vt:i4>
      </vt:variant>
      <vt:variant>
        <vt:i4>38</vt:i4>
      </vt:variant>
      <vt:variant>
        <vt:i4>0</vt:i4>
      </vt:variant>
      <vt:variant>
        <vt:i4>5</vt:i4>
      </vt:variant>
      <vt:variant>
        <vt:lpwstr/>
      </vt:variant>
      <vt:variant>
        <vt:lpwstr>_Toc12369153</vt:lpwstr>
      </vt:variant>
      <vt:variant>
        <vt:i4>1048638</vt:i4>
      </vt:variant>
      <vt:variant>
        <vt:i4>32</vt:i4>
      </vt:variant>
      <vt:variant>
        <vt:i4>0</vt:i4>
      </vt:variant>
      <vt:variant>
        <vt:i4>5</vt:i4>
      </vt:variant>
      <vt:variant>
        <vt:lpwstr/>
      </vt:variant>
      <vt:variant>
        <vt:lpwstr>_Toc12369152</vt:lpwstr>
      </vt:variant>
      <vt:variant>
        <vt:i4>1245246</vt:i4>
      </vt:variant>
      <vt:variant>
        <vt:i4>26</vt:i4>
      </vt:variant>
      <vt:variant>
        <vt:i4>0</vt:i4>
      </vt:variant>
      <vt:variant>
        <vt:i4>5</vt:i4>
      </vt:variant>
      <vt:variant>
        <vt:lpwstr/>
      </vt:variant>
      <vt:variant>
        <vt:lpwstr>_Toc12369151</vt:lpwstr>
      </vt:variant>
      <vt:variant>
        <vt:i4>1179710</vt:i4>
      </vt:variant>
      <vt:variant>
        <vt:i4>20</vt:i4>
      </vt:variant>
      <vt:variant>
        <vt:i4>0</vt:i4>
      </vt:variant>
      <vt:variant>
        <vt:i4>5</vt:i4>
      </vt:variant>
      <vt:variant>
        <vt:lpwstr/>
      </vt:variant>
      <vt:variant>
        <vt:lpwstr>_Toc12369150</vt:lpwstr>
      </vt:variant>
      <vt:variant>
        <vt:i4>1769535</vt:i4>
      </vt:variant>
      <vt:variant>
        <vt:i4>14</vt:i4>
      </vt:variant>
      <vt:variant>
        <vt:i4>0</vt:i4>
      </vt:variant>
      <vt:variant>
        <vt:i4>5</vt:i4>
      </vt:variant>
      <vt:variant>
        <vt:lpwstr/>
      </vt:variant>
      <vt:variant>
        <vt:lpwstr>_Toc12369149</vt:lpwstr>
      </vt:variant>
      <vt:variant>
        <vt:i4>1703999</vt:i4>
      </vt:variant>
      <vt:variant>
        <vt:i4>8</vt:i4>
      </vt:variant>
      <vt:variant>
        <vt:i4>0</vt:i4>
      </vt:variant>
      <vt:variant>
        <vt:i4>5</vt:i4>
      </vt:variant>
      <vt:variant>
        <vt:lpwstr/>
      </vt:variant>
      <vt:variant>
        <vt:lpwstr>_Toc12369148</vt:lpwstr>
      </vt:variant>
      <vt:variant>
        <vt:i4>1376319</vt:i4>
      </vt:variant>
      <vt:variant>
        <vt:i4>2</vt:i4>
      </vt:variant>
      <vt:variant>
        <vt:i4>0</vt:i4>
      </vt:variant>
      <vt:variant>
        <vt:i4>5</vt:i4>
      </vt:variant>
      <vt:variant>
        <vt:lpwstr/>
      </vt:variant>
      <vt:variant>
        <vt:lpwstr>_Toc12369147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JJG</dc:title>
  <dc:creator>刘娜</dc:creator>
  <cp:lastModifiedBy>鸽 白</cp:lastModifiedBy>
  <cp:revision>140</cp:revision>
  <cp:lastPrinted>2021-04-14T01:08:00Z</cp:lastPrinted>
  <dcterms:created xsi:type="dcterms:W3CDTF">2024-08-15T00:27:00Z</dcterms:created>
  <dcterms:modified xsi:type="dcterms:W3CDTF">2025-08-01T06:40:00Z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